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E78205" w14:textId="77777777" w:rsidR="00BD7E97" w:rsidRPr="00EF4151" w:rsidRDefault="00182E66" w:rsidP="00EF4151">
      <w:pPr>
        <w:pStyle w:val="BasistekstO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73EE1A" wp14:editId="6482580D">
                <wp:simplePos x="0" y="0"/>
                <wp:positionH relativeFrom="column">
                  <wp:posOffset>10289629</wp:posOffset>
                </wp:positionH>
                <wp:positionV relativeFrom="paragraph">
                  <wp:posOffset>-7123430</wp:posOffset>
                </wp:positionV>
                <wp:extent cx="3051018" cy="1167897"/>
                <wp:effectExtent l="0" t="0" r="0" b="635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1018" cy="1167897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6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53FE77" w14:textId="77777777" w:rsidR="009924B2" w:rsidRPr="00B556F0" w:rsidRDefault="009924B2" w:rsidP="00B556F0">
                            <w:pPr>
                              <w:pStyle w:val="BasistekstO2"/>
                              <w:ind w:firstLine="142"/>
                              <w:rPr>
                                <w:rFonts w:ascii="Corbel" w:hAnsi="Corbel" w:cstheme="majorHAnsi"/>
                                <w:b/>
                                <w:bCs/>
                                <w:spacing w:val="1"/>
                                <w:position w:val="-4"/>
                                <w:sz w:val="32"/>
                                <w:szCs w:val="32"/>
                              </w:rPr>
                            </w:pPr>
                            <w:r w:rsidRPr="00B556F0">
                              <w:rPr>
                                <w:rFonts w:ascii="Corbel" w:hAnsi="Corbel" w:cstheme="majorHAnsi"/>
                                <w:b/>
                                <w:bCs/>
                                <w:spacing w:val="1"/>
                                <w:position w:val="-4"/>
                                <w:sz w:val="32"/>
                                <w:szCs w:val="32"/>
                              </w:rPr>
                              <w:t>Meer informatie</w:t>
                            </w:r>
                            <w:r w:rsidR="00B556F0" w:rsidRPr="00B556F0">
                              <w:rPr>
                                <w:rFonts w:ascii="Corbel" w:hAnsi="Corbel" w:cstheme="majorHAnsi"/>
                                <w:b/>
                                <w:bCs/>
                                <w:spacing w:val="1"/>
                                <w:position w:val="-4"/>
                                <w:sz w:val="32"/>
                                <w:szCs w:val="32"/>
                              </w:rPr>
                              <w:t xml:space="preserve"> nodig</w:t>
                            </w:r>
                            <w:r w:rsidRPr="00B556F0">
                              <w:rPr>
                                <w:rFonts w:ascii="Corbel" w:hAnsi="Corbel" w:cstheme="majorHAnsi"/>
                                <w:b/>
                                <w:bCs/>
                                <w:spacing w:val="1"/>
                                <w:position w:val="-4"/>
                                <w:sz w:val="32"/>
                                <w:szCs w:val="32"/>
                              </w:rPr>
                              <w:t xml:space="preserve">? </w:t>
                            </w:r>
                          </w:p>
                          <w:p w14:paraId="4855BDEC" w14:textId="77777777" w:rsidR="00D10D59" w:rsidRPr="00F106B3" w:rsidRDefault="00D10D59" w:rsidP="00D10D59">
                            <w:pPr>
                              <w:pStyle w:val="BasistekstO2"/>
                              <w:ind w:firstLine="142"/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</w:pPr>
                            <w:r w:rsidRPr="00F106B3"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  <w:t xml:space="preserve">Neem voor </w:t>
                            </w:r>
                            <w:r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  <w:t>dan</w:t>
                            </w:r>
                            <w:r w:rsidRPr="00F106B3"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  <w:t xml:space="preserve"> contact op met:</w:t>
                            </w:r>
                          </w:p>
                          <w:p w14:paraId="1C63E466" w14:textId="77777777" w:rsidR="00D10D59" w:rsidRPr="00F106B3" w:rsidRDefault="00D10D59" w:rsidP="00D10D59">
                            <w:pPr>
                              <w:pStyle w:val="BasistekstO2"/>
                              <w:ind w:firstLine="142"/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</w:pPr>
                            <w:r w:rsidRPr="00F106B3"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  <w:t>[NAAM]</w:t>
                            </w:r>
                          </w:p>
                          <w:p w14:paraId="3F3DE97B" w14:textId="77777777" w:rsidR="00D10D59" w:rsidRPr="00F106B3" w:rsidRDefault="00D10D59" w:rsidP="00D10D59">
                            <w:pPr>
                              <w:pStyle w:val="BasistekstO2"/>
                              <w:ind w:firstLine="142"/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</w:pPr>
                            <w:r w:rsidRPr="00F106B3"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  <w:t>[FUNCTIE]</w:t>
                            </w:r>
                          </w:p>
                          <w:p w14:paraId="4532F803" w14:textId="77777777" w:rsidR="00D10D59" w:rsidRPr="00F106B3" w:rsidRDefault="00D10D59" w:rsidP="00D10D59">
                            <w:pPr>
                              <w:pStyle w:val="BasistekstO2"/>
                              <w:ind w:firstLine="142"/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</w:pPr>
                            <w:r w:rsidRPr="00F106B3"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  <w:t>[E-MAIL]</w:t>
                            </w:r>
                          </w:p>
                          <w:p w14:paraId="4F616D3F" w14:textId="77777777" w:rsidR="00D10D59" w:rsidRPr="00F106B3" w:rsidRDefault="00D10D59" w:rsidP="00D10D59">
                            <w:pPr>
                              <w:pStyle w:val="BasistekstO2"/>
                              <w:ind w:firstLine="142"/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</w:pPr>
                            <w:r w:rsidRPr="00F106B3"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  <w:t>[TELEFOONNUMMER]</w:t>
                            </w:r>
                          </w:p>
                          <w:p w14:paraId="67A8E1C7" w14:textId="77777777" w:rsidR="00D10D59" w:rsidRPr="00B556F0" w:rsidRDefault="00D10D59" w:rsidP="00D10D59">
                            <w:pPr>
                              <w:pStyle w:val="BasistekstO2"/>
                              <w:ind w:firstLine="142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</w:p>
                          <w:p w14:paraId="54EA6B9B" w14:textId="77777777" w:rsidR="00182E66" w:rsidRPr="00B556F0" w:rsidRDefault="00182E66" w:rsidP="00D10D59">
                            <w:pPr>
                              <w:pStyle w:val="BasistekstO2"/>
                              <w:ind w:firstLine="142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5F9AEF"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6" type="#_x0000_t202" style="position:absolute;margin-left:810.2pt;margin-top:-560.9pt;width:240.25pt;height:91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" fillcolor="white [3201]" stroked="f" strokeweight=".5pt">
                <v:fill opacity="39321f"/>
                <v:textbox>
                  <w:txbxContent>
                    <w:p w:rsidR="009924B2" w:rsidRPr="00B556F0" w:rsidRDefault="009924B2" w:rsidP="00B556F0">
                      <w:pPr>
                        <w:pStyle w:val="BasistekstO2"/>
                        <w:ind w:firstLine="142"/>
                        <w:rPr>
                          <w:rFonts w:ascii="Corbel" w:hAnsi="Corbel" w:cstheme="majorHAnsi"/>
                          <w:b/>
                          <w:bCs/>
                          <w:spacing w:val="1"/>
                          <w:position w:val="-4"/>
                          <w:sz w:val="32"/>
                          <w:szCs w:val="32"/>
                        </w:rPr>
                      </w:pPr>
                      <w:r w:rsidRPr="00B556F0">
                        <w:rPr>
                          <w:rFonts w:ascii="Corbel" w:hAnsi="Corbel" w:cstheme="majorHAnsi"/>
                          <w:b/>
                          <w:bCs/>
                          <w:spacing w:val="1"/>
                          <w:position w:val="-4"/>
                          <w:sz w:val="32"/>
                          <w:szCs w:val="32"/>
                        </w:rPr>
                        <w:t>Meer informatie</w:t>
                      </w:r>
                      <w:r w:rsidR="00B556F0" w:rsidRPr="00B556F0">
                        <w:rPr>
                          <w:rFonts w:ascii="Corbel" w:hAnsi="Corbel" w:cstheme="majorHAnsi"/>
                          <w:b/>
                          <w:bCs/>
                          <w:spacing w:val="1"/>
                          <w:position w:val="-4"/>
                          <w:sz w:val="32"/>
                          <w:szCs w:val="32"/>
                        </w:rPr>
                        <w:t xml:space="preserve"> nodig</w:t>
                      </w:r>
                      <w:r w:rsidRPr="00B556F0">
                        <w:rPr>
                          <w:rFonts w:ascii="Corbel" w:hAnsi="Corbel" w:cstheme="majorHAnsi"/>
                          <w:b/>
                          <w:bCs/>
                          <w:spacing w:val="1"/>
                          <w:position w:val="-4"/>
                          <w:sz w:val="32"/>
                          <w:szCs w:val="32"/>
                        </w:rPr>
                        <w:t xml:space="preserve">? </w:t>
                      </w:r>
                    </w:p>
                    <w:p w:rsidR="00D10D59" w:rsidRPr="00F106B3" w:rsidRDefault="00D10D59" w:rsidP="00D10D59">
                      <w:pPr>
                        <w:pStyle w:val="BasistekstO2"/>
                        <w:ind w:firstLine="142"/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</w:pPr>
                      <w:r w:rsidRPr="00F106B3"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  <w:t xml:space="preserve">Neem voor </w:t>
                      </w:r>
                      <w:r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  <w:t>dan</w:t>
                      </w:r>
                      <w:r w:rsidRPr="00F106B3"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  <w:t xml:space="preserve"> contact op met:</w:t>
                      </w:r>
                    </w:p>
                    <w:p w:rsidR="00D10D59" w:rsidRPr="00F106B3" w:rsidRDefault="00D10D59" w:rsidP="00D10D59">
                      <w:pPr>
                        <w:pStyle w:val="BasistekstO2"/>
                        <w:ind w:firstLine="142"/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</w:pPr>
                      <w:r w:rsidRPr="00F106B3"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  <w:t>[NAAM]</w:t>
                      </w:r>
                    </w:p>
                    <w:p w:rsidR="00D10D59" w:rsidRPr="00F106B3" w:rsidRDefault="00D10D59" w:rsidP="00D10D59">
                      <w:pPr>
                        <w:pStyle w:val="BasistekstO2"/>
                        <w:ind w:firstLine="142"/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</w:pPr>
                      <w:r w:rsidRPr="00F106B3"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  <w:t>[FUNCTIE]</w:t>
                      </w:r>
                    </w:p>
                    <w:p w:rsidR="00D10D59" w:rsidRPr="00F106B3" w:rsidRDefault="00D10D59" w:rsidP="00D10D59">
                      <w:pPr>
                        <w:pStyle w:val="BasistekstO2"/>
                        <w:ind w:firstLine="142"/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</w:pPr>
                      <w:r w:rsidRPr="00F106B3"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  <w:t>[E-MAIL]</w:t>
                      </w:r>
                    </w:p>
                    <w:p w:rsidR="00D10D59" w:rsidRPr="00F106B3" w:rsidRDefault="00D10D59" w:rsidP="00D10D59">
                      <w:pPr>
                        <w:pStyle w:val="BasistekstO2"/>
                        <w:ind w:firstLine="142"/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</w:pPr>
                      <w:r w:rsidRPr="00F106B3"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  <w:t>[TELEFOONNUMMER]</w:t>
                      </w:r>
                    </w:p>
                    <w:p w:rsidR="00D10D59" w:rsidRPr="00B556F0" w:rsidRDefault="00D10D59" w:rsidP="00D10D59">
                      <w:pPr>
                        <w:pStyle w:val="BasistekstO2"/>
                        <w:ind w:firstLine="142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</w:p>
                    <w:p w:rsidR="00182E66" w:rsidRPr="00B556F0" w:rsidRDefault="00182E66" w:rsidP="00D10D59">
                      <w:pPr>
                        <w:pStyle w:val="BasistekstO2"/>
                        <w:ind w:firstLine="142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E4A44">
        <w:t xml:space="preserve">     </w:t>
      </w:r>
      <w:r w:rsidR="009924B2">
        <w:t>,</w:t>
      </w:r>
    </w:p>
    <w:sectPr w:rsidR="00BD7E97" w:rsidRPr="00EF4151" w:rsidSect="00E941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20" w:h="16840" w:orient="landscape" w:code="9"/>
      <w:pgMar w:top="1985" w:right="1418" w:bottom="1418" w:left="2002" w:header="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93CCE1" w14:textId="77777777" w:rsidR="007E5C6C" w:rsidRPr="00EF4151" w:rsidRDefault="007E5C6C" w:rsidP="00EF4151">
      <w:pPr>
        <w:pStyle w:val="Voettekst"/>
      </w:pPr>
    </w:p>
  </w:endnote>
  <w:endnote w:type="continuationSeparator" w:id="0">
    <w:p w14:paraId="20F0E0D8" w14:textId="77777777" w:rsidR="007E5C6C" w:rsidRPr="00EF4151" w:rsidRDefault="007E5C6C" w:rsidP="00EF4151">
      <w:pPr>
        <w:pStyle w:val="Voetteks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Futura Medium">
    <w:altName w:val="FUTURA MEDIUM"/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Minion Pro">
    <w:altName w:val="Cambria"/>
    <w:panose1 w:val="020B0604020202020204"/>
    <w:charset w:val="00"/>
    <w:family w:val="roman"/>
    <w:pitch w:val="variable"/>
    <w:sig w:usb0="60000287" w:usb1="00000001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73222" w14:textId="77777777" w:rsidR="00070B0E" w:rsidRDefault="00070B0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9F532" w14:textId="77777777" w:rsidR="00070B0E" w:rsidRDefault="00070B0E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BC2A7" w14:textId="77777777" w:rsidR="00070B0E" w:rsidRDefault="00070B0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B9EE10" w14:textId="77777777" w:rsidR="007E5C6C" w:rsidRPr="00EF4151" w:rsidRDefault="007E5C6C" w:rsidP="00EF4151">
      <w:pPr>
        <w:pStyle w:val="Voettekst"/>
      </w:pPr>
    </w:p>
  </w:footnote>
  <w:footnote w:type="continuationSeparator" w:id="0">
    <w:p w14:paraId="3539BCA1" w14:textId="77777777" w:rsidR="007E5C6C" w:rsidRPr="00EF4151" w:rsidRDefault="007E5C6C" w:rsidP="00EF4151">
      <w:pPr>
        <w:pStyle w:val="Voetteks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9B1AB" w14:textId="77777777" w:rsidR="00070B0E" w:rsidRDefault="00070B0E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8AA1B" w14:textId="77777777" w:rsidR="004E1144" w:rsidRDefault="004E1144" w:rsidP="004E1144">
    <w:pPr>
      <w:pStyle w:val="Koptekst"/>
      <w:ind w:left="-2002" w:right="-1418"/>
    </w:pPr>
    <w:r>
      <w:rPr>
        <w:noProof/>
      </w:rPr>
      <w:drawing>
        <wp:inline distT="0" distB="0" distL="0" distR="0" wp14:anchorId="0E59D708" wp14:editId="33E9B3EA">
          <wp:extent cx="15148640" cy="10709617"/>
          <wp:effectExtent l="0" t="0" r="254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148640" cy="107096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5C57B" w14:textId="77777777" w:rsidR="00070B0E" w:rsidRDefault="00070B0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B6A8CEA6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D966D86"/>
    <w:lvl w:ilvl="0">
      <w:start w:val="1"/>
      <w:numFmt w:val="decimal"/>
      <w:pStyle w:val="Lijstnummering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AF3CC"/>
    <w:lvl w:ilvl="0">
      <w:start w:val="1"/>
      <w:numFmt w:val="decimal"/>
      <w:pStyle w:val="Lijstnummering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E5A20A0"/>
    <w:lvl w:ilvl="0">
      <w:start w:val="1"/>
      <w:numFmt w:val="decimal"/>
      <w:pStyle w:val="Lijstnummering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9A03FC2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2A8064A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74A86CC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FE83CD8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E2380C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3E234A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FB0A3D"/>
    <w:multiLevelType w:val="multilevel"/>
    <w:tmpl w:val="ACC45AFE"/>
    <w:styleLink w:val="OpsommingbolletjeO2"/>
    <w:lvl w:ilvl="0">
      <w:start w:val="1"/>
      <w:numFmt w:val="bullet"/>
      <w:pStyle w:val="Opsommingbolletje1eniveauO2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bullet"/>
      <w:pStyle w:val="Opsommingbolletje2eniveauO2"/>
      <w:lvlText w:val=""/>
      <w:lvlJc w:val="left"/>
      <w:pPr>
        <w:ind w:left="426" w:hanging="142"/>
      </w:pPr>
      <w:rPr>
        <w:rFonts w:ascii="Symbol" w:hAnsi="Symbol" w:hint="default"/>
      </w:rPr>
    </w:lvl>
    <w:lvl w:ilvl="2">
      <w:start w:val="1"/>
      <w:numFmt w:val="bullet"/>
      <w:pStyle w:val="Opsommingbolletje3eniveauO2"/>
      <w:lvlText w:val=""/>
      <w:lvlJc w:val="left"/>
      <w:pPr>
        <w:ind w:left="710" w:hanging="142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994" w:hanging="142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278" w:hanging="14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1562" w:hanging="142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1846" w:hanging="142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130" w:hanging="142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414" w:hanging="142"/>
      </w:pPr>
      <w:rPr>
        <w:rFonts w:ascii="Symbol" w:hAnsi="Symbol" w:hint="default"/>
      </w:rPr>
    </w:lvl>
  </w:abstractNum>
  <w:abstractNum w:abstractNumId="11" w15:restartNumberingAfterBreak="0">
    <w:nsid w:val="083059E9"/>
    <w:multiLevelType w:val="multilevel"/>
    <w:tmpl w:val="14BEFFC0"/>
    <w:numStyleLink w:val="KopnummeringO2"/>
  </w:abstractNum>
  <w:abstractNum w:abstractNumId="12" w15:restartNumberingAfterBreak="0">
    <w:nsid w:val="0BC24928"/>
    <w:multiLevelType w:val="multilevel"/>
    <w:tmpl w:val="3CD4FA62"/>
    <w:styleLink w:val="OpsommingstreepjeO2"/>
    <w:lvl w:ilvl="0">
      <w:start w:val="1"/>
      <w:numFmt w:val="none"/>
      <w:pStyle w:val="Opsommingstreepje1eniveauO2"/>
      <w:lvlText w:val="-"/>
      <w:lvlJc w:val="left"/>
      <w:pPr>
        <w:ind w:left="142" w:hanging="142"/>
      </w:pPr>
      <w:rPr>
        <w:rFonts w:hint="default"/>
      </w:rPr>
    </w:lvl>
    <w:lvl w:ilvl="1">
      <w:start w:val="1"/>
      <w:numFmt w:val="none"/>
      <w:pStyle w:val="Opsommingstreepje2eniveauO2"/>
      <w:lvlText w:val="-"/>
      <w:lvlJc w:val="left"/>
      <w:pPr>
        <w:ind w:left="426" w:hanging="142"/>
      </w:pPr>
      <w:rPr>
        <w:rFonts w:hint="default"/>
      </w:rPr>
    </w:lvl>
    <w:lvl w:ilvl="2">
      <w:start w:val="1"/>
      <w:numFmt w:val="none"/>
      <w:pStyle w:val="Opsommingstreepje3eniveauO2"/>
      <w:lvlText w:val="-"/>
      <w:lvlJc w:val="left"/>
      <w:pPr>
        <w:ind w:left="710" w:hanging="142"/>
      </w:pPr>
      <w:rPr>
        <w:rFonts w:hint="default"/>
      </w:rPr>
    </w:lvl>
    <w:lvl w:ilvl="3">
      <w:start w:val="1"/>
      <w:numFmt w:val="none"/>
      <w:lvlText w:val="-"/>
      <w:lvlJc w:val="left"/>
      <w:pPr>
        <w:ind w:left="994" w:hanging="142"/>
      </w:pPr>
      <w:rPr>
        <w:rFonts w:hint="default"/>
      </w:rPr>
    </w:lvl>
    <w:lvl w:ilvl="4">
      <w:start w:val="1"/>
      <w:numFmt w:val="none"/>
      <w:lvlText w:val="-"/>
      <w:lvlJc w:val="left"/>
      <w:pPr>
        <w:ind w:left="1278" w:hanging="142"/>
      </w:pPr>
      <w:rPr>
        <w:rFonts w:hint="default"/>
      </w:rPr>
    </w:lvl>
    <w:lvl w:ilvl="5">
      <w:start w:val="1"/>
      <w:numFmt w:val="none"/>
      <w:lvlText w:val="-"/>
      <w:lvlJc w:val="left"/>
      <w:pPr>
        <w:ind w:left="1562" w:hanging="142"/>
      </w:pPr>
      <w:rPr>
        <w:rFonts w:hint="default"/>
      </w:rPr>
    </w:lvl>
    <w:lvl w:ilvl="6">
      <w:start w:val="1"/>
      <w:numFmt w:val="none"/>
      <w:lvlText w:val="-"/>
      <w:lvlJc w:val="left"/>
      <w:pPr>
        <w:ind w:left="1846" w:hanging="142"/>
      </w:pPr>
      <w:rPr>
        <w:rFonts w:hint="default"/>
      </w:rPr>
    </w:lvl>
    <w:lvl w:ilvl="7">
      <w:start w:val="1"/>
      <w:numFmt w:val="none"/>
      <w:lvlText w:val="-"/>
      <w:lvlJc w:val="left"/>
      <w:pPr>
        <w:ind w:left="2130" w:hanging="142"/>
      </w:pPr>
      <w:rPr>
        <w:rFonts w:hint="default"/>
      </w:rPr>
    </w:lvl>
    <w:lvl w:ilvl="8">
      <w:start w:val="1"/>
      <w:numFmt w:val="none"/>
      <w:lvlText w:val="-"/>
      <w:lvlJc w:val="left"/>
      <w:pPr>
        <w:ind w:left="2414" w:hanging="142"/>
      </w:pPr>
      <w:rPr>
        <w:rFonts w:hint="default"/>
      </w:rPr>
    </w:lvl>
  </w:abstractNum>
  <w:abstractNum w:abstractNumId="13" w15:restartNumberingAfterBreak="0">
    <w:nsid w:val="105F419E"/>
    <w:multiLevelType w:val="multilevel"/>
    <w:tmpl w:val="6AC46C5A"/>
    <w:numStyleLink w:val="OpsommingtekenO2"/>
  </w:abstractNum>
  <w:abstractNum w:abstractNumId="14" w15:restartNumberingAfterBreak="0">
    <w:nsid w:val="10B933AC"/>
    <w:multiLevelType w:val="multilevel"/>
    <w:tmpl w:val="04130023"/>
    <w:styleLink w:val="Artikelsectie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11E353F4"/>
    <w:multiLevelType w:val="multilevel"/>
    <w:tmpl w:val="0413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182879C7"/>
    <w:multiLevelType w:val="multilevel"/>
    <w:tmpl w:val="DF2643D4"/>
    <w:numStyleLink w:val="OpsommingnummerO2"/>
  </w:abstractNum>
  <w:abstractNum w:abstractNumId="17" w15:restartNumberingAfterBreak="0">
    <w:nsid w:val="2D665843"/>
    <w:multiLevelType w:val="multilevel"/>
    <w:tmpl w:val="90A8103A"/>
    <w:styleLink w:val="BijlagenummeringO2"/>
    <w:lvl w:ilvl="0">
      <w:start w:val="1"/>
      <w:numFmt w:val="decimal"/>
      <w:pStyle w:val="Bijlagekop1O2"/>
      <w:suff w:val="space"/>
      <w:lvlText w:val="Bijlage %1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Bijlagekop2O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84" w:hanging="284"/>
      </w:pPr>
      <w:rPr>
        <w:rFonts w:hint="default"/>
      </w:rPr>
    </w:lvl>
  </w:abstractNum>
  <w:abstractNum w:abstractNumId="18" w15:restartNumberingAfterBreak="0">
    <w:nsid w:val="2D7E06B0"/>
    <w:multiLevelType w:val="multilevel"/>
    <w:tmpl w:val="E3E68F0C"/>
    <w:styleLink w:val="OpsommingkleineletterO2"/>
    <w:lvl w:ilvl="0">
      <w:start w:val="1"/>
      <w:numFmt w:val="lowerLetter"/>
      <w:pStyle w:val="Opsommingkleineletter1eniveauO2"/>
      <w:lvlText w:val="%1"/>
      <w:lvlJc w:val="left"/>
      <w:pPr>
        <w:ind w:left="142" w:hanging="142"/>
      </w:pPr>
      <w:rPr>
        <w:rFonts w:hint="default"/>
      </w:rPr>
    </w:lvl>
    <w:lvl w:ilvl="1">
      <w:start w:val="1"/>
      <w:numFmt w:val="lowerLetter"/>
      <w:pStyle w:val="Opsommingkleineletter2eniveauO2"/>
      <w:lvlText w:val="%2"/>
      <w:lvlJc w:val="left"/>
      <w:pPr>
        <w:ind w:left="426" w:hanging="142"/>
      </w:pPr>
      <w:rPr>
        <w:rFonts w:hint="default"/>
      </w:rPr>
    </w:lvl>
    <w:lvl w:ilvl="2">
      <w:start w:val="1"/>
      <w:numFmt w:val="lowerLetter"/>
      <w:pStyle w:val="Opsommingkleineletter3eniveauO2"/>
      <w:lvlText w:val="%3"/>
      <w:lvlJc w:val="left"/>
      <w:pPr>
        <w:ind w:left="710" w:hanging="142"/>
      </w:pPr>
      <w:rPr>
        <w:rFonts w:hint="default"/>
      </w:rPr>
    </w:lvl>
    <w:lvl w:ilvl="3">
      <w:start w:val="1"/>
      <w:numFmt w:val="lowerLetter"/>
      <w:lvlText w:val="%4"/>
      <w:lvlJc w:val="left"/>
      <w:pPr>
        <w:ind w:left="994" w:hanging="142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278" w:hanging="142"/>
      </w:pPr>
      <w:rPr>
        <w:rFonts w:hint="default"/>
      </w:rPr>
    </w:lvl>
    <w:lvl w:ilvl="5">
      <w:start w:val="1"/>
      <w:numFmt w:val="lowerLetter"/>
      <w:lvlText w:val="%6"/>
      <w:lvlJc w:val="left"/>
      <w:pPr>
        <w:ind w:left="1562" w:hanging="1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1846" w:hanging="142"/>
      </w:pPr>
      <w:rPr>
        <w:rFonts w:hint="default"/>
      </w:rPr>
    </w:lvl>
    <w:lvl w:ilvl="7">
      <w:start w:val="1"/>
      <w:numFmt w:val="lowerLetter"/>
      <w:lvlText w:val="%8"/>
      <w:lvlJc w:val="left"/>
      <w:pPr>
        <w:ind w:left="2130" w:hanging="142"/>
      </w:pPr>
      <w:rPr>
        <w:rFonts w:hint="default"/>
      </w:rPr>
    </w:lvl>
    <w:lvl w:ilvl="8">
      <w:start w:val="1"/>
      <w:numFmt w:val="lowerLetter"/>
      <w:lvlText w:val="%9"/>
      <w:lvlJc w:val="left"/>
      <w:pPr>
        <w:ind w:left="2414" w:hanging="142"/>
      </w:pPr>
      <w:rPr>
        <w:rFonts w:hint="default"/>
      </w:rPr>
    </w:lvl>
  </w:abstractNum>
  <w:abstractNum w:abstractNumId="19" w15:restartNumberingAfterBreak="0">
    <w:nsid w:val="398A2A0C"/>
    <w:multiLevelType w:val="multilevel"/>
    <w:tmpl w:val="DF2643D4"/>
    <w:styleLink w:val="OpsommingnummerO2"/>
    <w:lvl w:ilvl="0">
      <w:start w:val="1"/>
      <w:numFmt w:val="decimal"/>
      <w:pStyle w:val="Opsommingnummer1eniveauO2"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Opsommingnummer2eniveauO2"/>
      <w:lvlText w:val="%2"/>
      <w:lvlJc w:val="left"/>
      <w:pPr>
        <w:ind w:left="568" w:hanging="284"/>
      </w:pPr>
      <w:rPr>
        <w:rFonts w:hint="default"/>
      </w:rPr>
    </w:lvl>
    <w:lvl w:ilvl="2">
      <w:start w:val="1"/>
      <w:numFmt w:val="decimal"/>
      <w:pStyle w:val="Opsommingnummer3eniveauO2"/>
      <w:lvlText w:val="%3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lvlText w:val="%4"/>
      <w:lvlJc w:val="left"/>
      <w:pPr>
        <w:ind w:left="1136" w:hanging="284"/>
      </w:pPr>
      <w:rPr>
        <w:rFonts w:hint="default"/>
      </w:rPr>
    </w:lvl>
    <w:lvl w:ilvl="4">
      <w:start w:val="1"/>
      <w:numFmt w:val="decimal"/>
      <w:lvlText w:val="%5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lvlText w:val="%6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lvlText w:val="%8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lvlText w:val="%9"/>
      <w:lvlJc w:val="left"/>
      <w:pPr>
        <w:ind w:left="2556" w:hanging="284"/>
      </w:pPr>
      <w:rPr>
        <w:rFonts w:hint="default"/>
      </w:rPr>
    </w:lvl>
  </w:abstractNum>
  <w:abstractNum w:abstractNumId="20" w15:restartNumberingAfterBreak="0">
    <w:nsid w:val="40EF61F8"/>
    <w:multiLevelType w:val="multilevel"/>
    <w:tmpl w:val="14BEFFC0"/>
    <w:styleLink w:val="KopnummeringO2"/>
    <w:lvl w:ilvl="0">
      <w:start w:val="1"/>
      <w:numFmt w:val="decimal"/>
      <w:pStyle w:val="Kop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992" w:hanging="99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1276" w:hanging="1276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1418" w:hanging="1418"/>
      </w:pPr>
      <w:rPr>
        <w:rFonts w:hint="default"/>
      </w:rPr>
    </w:lvl>
  </w:abstractNum>
  <w:abstractNum w:abstractNumId="21" w15:restartNumberingAfterBreak="0">
    <w:nsid w:val="46A60AA0"/>
    <w:multiLevelType w:val="multilevel"/>
    <w:tmpl w:val="8F4CFBF8"/>
    <w:styleLink w:val="OpsommingopenrondjeO2"/>
    <w:lvl w:ilvl="0">
      <w:start w:val="1"/>
      <w:numFmt w:val="bullet"/>
      <w:pStyle w:val="Opsommingopenrondje1eniveauO2"/>
      <w:lvlText w:val="○"/>
      <w:lvlJc w:val="left"/>
      <w:pPr>
        <w:ind w:left="142" w:hanging="142"/>
      </w:pPr>
      <w:rPr>
        <w:rFonts w:hint="default"/>
      </w:rPr>
    </w:lvl>
    <w:lvl w:ilvl="1">
      <w:start w:val="1"/>
      <w:numFmt w:val="bullet"/>
      <w:pStyle w:val="Opsommingopenrondje2eniveauO2"/>
      <w:lvlText w:val="○"/>
      <w:lvlJc w:val="left"/>
      <w:pPr>
        <w:ind w:left="426" w:hanging="142"/>
      </w:pPr>
      <w:rPr>
        <w:rFonts w:hint="default"/>
      </w:rPr>
    </w:lvl>
    <w:lvl w:ilvl="2">
      <w:start w:val="1"/>
      <w:numFmt w:val="bullet"/>
      <w:pStyle w:val="Opsommingopenrondje3eniveauO2"/>
      <w:lvlText w:val="○"/>
      <w:lvlJc w:val="left"/>
      <w:pPr>
        <w:ind w:left="710" w:hanging="142"/>
      </w:pPr>
      <w:rPr>
        <w:rFonts w:hint="default"/>
      </w:rPr>
    </w:lvl>
    <w:lvl w:ilvl="3">
      <w:start w:val="1"/>
      <w:numFmt w:val="bullet"/>
      <w:lvlText w:val="○"/>
      <w:lvlJc w:val="left"/>
      <w:pPr>
        <w:ind w:left="994" w:hanging="142"/>
      </w:pPr>
      <w:rPr>
        <w:rFonts w:hint="default"/>
      </w:rPr>
    </w:lvl>
    <w:lvl w:ilvl="4">
      <w:start w:val="1"/>
      <w:numFmt w:val="bullet"/>
      <w:lvlText w:val="○"/>
      <w:lvlJc w:val="left"/>
      <w:pPr>
        <w:ind w:left="1278" w:hanging="142"/>
      </w:pPr>
      <w:rPr>
        <w:rFonts w:hint="default"/>
      </w:rPr>
    </w:lvl>
    <w:lvl w:ilvl="5">
      <w:start w:val="1"/>
      <w:numFmt w:val="bullet"/>
      <w:lvlText w:val="○"/>
      <w:lvlJc w:val="left"/>
      <w:pPr>
        <w:ind w:left="1562" w:hanging="142"/>
      </w:pPr>
      <w:rPr>
        <w:rFonts w:hint="default"/>
      </w:rPr>
    </w:lvl>
    <w:lvl w:ilvl="6">
      <w:start w:val="1"/>
      <w:numFmt w:val="bullet"/>
      <w:lvlText w:val="○"/>
      <w:lvlJc w:val="left"/>
      <w:pPr>
        <w:ind w:left="1846" w:hanging="142"/>
      </w:pPr>
      <w:rPr>
        <w:rFonts w:hint="default"/>
      </w:rPr>
    </w:lvl>
    <w:lvl w:ilvl="7">
      <w:start w:val="1"/>
      <w:numFmt w:val="bullet"/>
      <w:lvlText w:val="○"/>
      <w:lvlJc w:val="left"/>
      <w:pPr>
        <w:ind w:left="2130" w:hanging="142"/>
      </w:pPr>
      <w:rPr>
        <w:rFonts w:hint="default"/>
      </w:rPr>
    </w:lvl>
    <w:lvl w:ilvl="8">
      <w:start w:val="1"/>
      <w:numFmt w:val="bullet"/>
      <w:lvlText w:val="○"/>
      <w:lvlJc w:val="left"/>
      <w:pPr>
        <w:ind w:left="2414" w:hanging="142"/>
      </w:pPr>
      <w:rPr>
        <w:rFonts w:hint="default"/>
      </w:rPr>
    </w:lvl>
  </w:abstractNum>
  <w:abstractNum w:abstractNumId="22" w15:restartNumberingAfterBreak="0">
    <w:nsid w:val="49E04A53"/>
    <w:multiLevelType w:val="multilevel"/>
    <w:tmpl w:val="7FB6E594"/>
    <w:styleLink w:val="AgendapuntlijstO2"/>
    <w:lvl w:ilvl="0">
      <w:start w:val="1"/>
      <w:numFmt w:val="decimal"/>
      <w:pStyle w:val="AgendapuntO2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4C372459"/>
    <w:multiLevelType w:val="multilevel"/>
    <w:tmpl w:val="0413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3F335A0"/>
    <w:multiLevelType w:val="multilevel"/>
    <w:tmpl w:val="6AC46C5A"/>
    <w:styleLink w:val="OpsommingtekenO2"/>
    <w:lvl w:ilvl="0">
      <w:start w:val="1"/>
      <w:numFmt w:val="bullet"/>
      <w:pStyle w:val="Opsommingteken1eniveauO2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none"/>
      <w:pStyle w:val="Opsommingteken2eniveauO2"/>
      <w:lvlText w:val="-"/>
      <w:lvlJc w:val="left"/>
      <w:pPr>
        <w:ind w:left="426" w:hanging="142"/>
      </w:pPr>
      <w:rPr>
        <w:rFonts w:hint="default"/>
      </w:rPr>
    </w:lvl>
    <w:lvl w:ilvl="2">
      <w:start w:val="1"/>
      <w:numFmt w:val="bullet"/>
      <w:pStyle w:val="Opsommingteken3eniveauO2"/>
      <w:lvlText w:val="-"/>
      <w:lvlJc w:val="left"/>
      <w:pPr>
        <w:ind w:left="710" w:hanging="142"/>
      </w:pPr>
      <w:rPr>
        <w:rFonts w:ascii="Arial" w:hAnsi="Arial" w:hint="default"/>
        <w:color w:val="000000" w:themeColor="text1"/>
      </w:rPr>
    </w:lvl>
    <w:lvl w:ilvl="3">
      <w:start w:val="1"/>
      <w:numFmt w:val="bullet"/>
      <w:lvlText w:val="»"/>
      <w:lvlJc w:val="left"/>
      <w:pPr>
        <w:ind w:left="994" w:hanging="142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ind w:left="1278" w:hanging="142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ind w:left="1562" w:hanging="142"/>
      </w:pPr>
      <w:rPr>
        <w:rFonts w:asciiTheme="majorHAnsi" w:hAnsiTheme="majorHAnsi" w:hint="default"/>
        <w:color w:val="000000" w:themeColor="text1"/>
      </w:rPr>
    </w:lvl>
    <w:lvl w:ilvl="6">
      <w:start w:val="1"/>
      <w:numFmt w:val="bullet"/>
      <w:lvlText w:val="-"/>
      <w:lvlJc w:val="left"/>
      <w:pPr>
        <w:ind w:left="1846" w:hanging="142"/>
      </w:pPr>
      <w:rPr>
        <w:rFonts w:hint="default"/>
        <w:color w:val="000000" w:themeColor="text1"/>
      </w:rPr>
    </w:lvl>
    <w:lvl w:ilvl="7">
      <w:start w:val="1"/>
      <w:numFmt w:val="bullet"/>
      <w:lvlText w:val="-"/>
      <w:lvlJc w:val="left"/>
      <w:pPr>
        <w:ind w:left="2130" w:hanging="142"/>
      </w:pPr>
      <w:rPr>
        <w:rFonts w:hint="default"/>
        <w:color w:val="000000" w:themeColor="text1"/>
      </w:rPr>
    </w:lvl>
    <w:lvl w:ilvl="8">
      <w:start w:val="1"/>
      <w:numFmt w:val="bullet"/>
      <w:lvlText w:val="-"/>
      <w:lvlJc w:val="left"/>
      <w:pPr>
        <w:ind w:left="2414" w:hanging="142"/>
      </w:pPr>
      <w:rPr>
        <w:rFonts w:hint="default"/>
        <w:color w:val="000000" w:themeColor="text1"/>
      </w:rPr>
    </w:lvl>
  </w:abstractNum>
  <w:abstractNum w:abstractNumId="25" w15:restartNumberingAfterBreak="0">
    <w:nsid w:val="6CAB1E63"/>
    <w:multiLevelType w:val="multilevel"/>
    <w:tmpl w:val="7FB6E594"/>
    <w:numStyleLink w:val="AgendapuntlijstO2"/>
  </w:abstractNum>
  <w:abstractNum w:abstractNumId="26" w15:restartNumberingAfterBreak="0">
    <w:nsid w:val="7038598F"/>
    <w:multiLevelType w:val="multilevel"/>
    <w:tmpl w:val="90A8103A"/>
    <w:numStyleLink w:val="BijlagenummeringO2"/>
  </w:abstractNum>
  <w:num w:numId="1" w16cid:durableId="1562784423">
    <w:abstractNumId w:val="19"/>
  </w:num>
  <w:num w:numId="2" w16cid:durableId="257182710">
    <w:abstractNumId w:val="21"/>
  </w:num>
  <w:num w:numId="3" w16cid:durableId="771558588">
    <w:abstractNumId w:val="23"/>
  </w:num>
  <w:num w:numId="4" w16cid:durableId="110513347">
    <w:abstractNumId w:val="15"/>
  </w:num>
  <w:num w:numId="5" w16cid:durableId="1029182139">
    <w:abstractNumId w:val="14"/>
  </w:num>
  <w:num w:numId="6" w16cid:durableId="91240353">
    <w:abstractNumId w:val="18"/>
  </w:num>
  <w:num w:numId="7" w16cid:durableId="681778807">
    <w:abstractNumId w:val="20"/>
  </w:num>
  <w:num w:numId="8" w16cid:durableId="1398088139">
    <w:abstractNumId w:val="24"/>
  </w:num>
  <w:num w:numId="9" w16cid:durableId="1880123304">
    <w:abstractNumId w:val="17"/>
  </w:num>
  <w:num w:numId="10" w16cid:durableId="1915776380">
    <w:abstractNumId w:val="9"/>
  </w:num>
  <w:num w:numId="11" w16cid:durableId="1400329835">
    <w:abstractNumId w:val="7"/>
  </w:num>
  <w:num w:numId="12" w16cid:durableId="1679382170">
    <w:abstractNumId w:val="6"/>
  </w:num>
  <w:num w:numId="13" w16cid:durableId="437067486">
    <w:abstractNumId w:val="5"/>
  </w:num>
  <w:num w:numId="14" w16cid:durableId="308169638">
    <w:abstractNumId w:val="4"/>
  </w:num>
  <w:num w:numId="15" w16cid:durableId="1208907593">
    <w:abstractNumId w:val="8"/>
  </w:num>
  <w:num w:numId="16" w16cid:durableId="1725637625">
    <w:abstractNumId w:val="3"/>
  </w:num>
  <w:num w:numId="17" w16cid:durableId="1811821645">
    <w:abstractNumId w:val="2"/>
  </w:num>
  <w:num w:numId="18" w16cid:durableId="1371951887">
    <w:abstractNumId w:val="1"/>
  </w:num>
  <w:num w:numId="19" w16cid:durableId="1771075342">
    <w:abstractNumId w:val="0"/>
  </w:num>
  <w:num w:numId="20" w16cid:durableId="1086879982">
    <w:abstractNumId w:val="16"/>
  </w:num>
  <w:num w:numId="21" w16cid:durableId="2137484530">
    <w:abstractNumId w:val="22"/>
  </w:num>
  <w:num w:numId="22" w16cid:durableId="99424240">
    <w:abstractNumId w:val="25"/>
  </w:num>
  <w:num w:numId="23" w16cid:durableId="1236279268">
    <w:abstractNumId w:val="26"/>
  </w:num>
  <w:num w:numId="24" w16cid:durableId="1751345160">
    <w:abstractNumId w:val="11"/>
  </w:num>
  <w:num w:numId="25" w16cid:durableId="1821144255">
    <w:abstractNumId w:val="10"/>
  </w:num>
  <w:num w:numId="26" w16cid:durableId="553127849">
    <w:abstractNumId w:val="12"/>
  </w:num>
  <w:num w:numId="27" w16cid:durableId="1258367156">
    <w:abstractNumId w:val="10"/>
  </w:num>
  <w:num w:numId="28" w16cid:durableId="590042139">
    <w:abstractNumId w:val="18"/>
  </w:num>
  <w:num w:numId="29" w16cid:durableId="174153251">
    <w:abstractNumId w:val="18"/>
  </w:num>
  <w:num w:numId="30" w16cid:durableId="233245244">
    <w:abstractNumId w:val="19"/>
  </w:num>
  <w:num w:numId="31" w16cid:durableId="200434688">
    <w:abstractNumId w:val="19"/>
  </w:num>
  <w:num w:numId="32" w16cid:durableId="1505051420">
    <w:abstractNumId w:val="19"/>
  </w:num>
  <w:num w:numId="33" w16cid:durableId="1858762870">
    <w:abstractNumId w:val="19"/>
  </w:num>
  <w:num w:numId="34" w16cid:durableId="785199142">
    <w:abstractNumId w:val="21"/>
  </w:num>
  <w:num w:numId="35" w16cid:durableId="861280363">
    <w:abstractNumId w:val="21"/>
  </w:num>
  <w:num w:numId="36" w16cid:durableId="1122263227">
    <w:abstractNumId w:val="21"/>
  </w:num>
  <w:num w:numId="37" w16cid:durableId="54401851">
    <w:abstractNumId w:val="21"/>
  </w:num>
  <w:num w:numId="38" w16cid:durableId="817502040">
    <w:abstractNumId w:val="12"/>
  </w:num>
  <w:num w:numId="39" w16cid:durableId="664894753">
    <w:abstractNumId w:val="12"/>
  </w:num>
  <w:num w:numId="40" w16cid:durableId="1376469504">
    <w:abstractNumId w:val="12"/>
  </w:num>
  <w:num w:numId="41" w16cid:durableId="1155681736">
    <w:abstractNumId w:val="12"/>
  </w:num>
  <w:num w:numId="42" w16cid:durableId="184372117">
    <w:abstractNumId w:val="13"/>
  </w:num>
  <w:num w:numId="43" w16cid:durableId="553129314">
    <w:abstractNumId w:val="13"/>
  </w:num>
  <w:num w:numId="44" w16cid:durableId="215626858">
    <w:abstractNumId w:val="13"/>
  </w:num>
  <w:num w:numId="45" w16cid:durableId="163669567">
    <w:abstractNumId w:val="2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6"/>
  <w:activeWritingStyle w:appName="MSWord" w:lang="nl-NL" w:vendorID="1" w:dllVersion="512" w:checkStyle="1"/>
  <w:proofState w:spelling="clean" w:grammar="clean"/>
  <w:stylePaneFormatFilter w:val="4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09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144"/>
    <w:rsid w:val="00003C62"/>
    <w:rsid w:val="00004562"/>
    <w:rsid w:val="00006237"/>
    <w:rsid w:val="0000663D"/>
    <w:rsid w:val="00010D95"/>
    <w:rsid w:val="00011BFA"/>
    <w:rsid w:val="00012581"/>
    <w:rsid w:val="0002562D"/>
    <w:rsid w:val="0003377A"/>
    <w:rsid w:val="00035232"/>
    <w:rsid w:val="000418EF"/>
    <w:rsid w:val="0004513F"/>
    <w:rsid w:val="00050D4B"/>
    <w:rsid w:val="0005205D"/>
    <w:rsid w:val="00052426"/>
    <w:rsid w:val="00052FF4"/>
    <w:rsid w:val="00053E43"/>
    <w:rsid w:val="0005430B"/>
    <w:rsid w:val="0005732F"/>
    <w:rsid w:val="00066DF0"/>
    <w:rsid w:val="00070B0E"/>
    <w:rsid w:val="00074DAC"/>
    <w:rsid w:val="0007714E"/>
    <w:rsid w:val="0009698A"/>
    <w:rsid w:val="000A1B78"/>
    <w:rsid w:val="000C0969"/>
    <w:rsid w:val="000C1A1A"/>
    <w:rsid w:val="000D6AB7"/>
    <w:rsid w:val="000E1539"/>
    <w:rsid w:val="000E55A1"/>
    <w:rsid w:val="000E6E43"/>
    <w:rsid w:val="000F213A"/>
    <w:rsid w:val="000F2D93"/>
    <w:rsid w:val="000F650E"/>
    <w:rsid w:val="000F70DD"/>
    <w:rsid w:val="00100B98"/>
    <w:rsid w:val="00106564"/>
    <w:rsid w:val="00106601"/>
    <w:rsid w:val="00110A9F"/>
    <w:rsid w:val="00112D5E"/>
    <w:rsid w:val="001170AE"/>
    <w:rsid w:val="00122DED"/>
    <w:rsid w:val="00132265"/>
    <w:rsid w:val="00134E43"/>
    <w:rsid w:val="00135A2A"/>
    <w:rsid w:val="00135E7B"/>
    <w:rsid w:val="00137CBB"/>
    <w:rsid w:val="00145B8E"/>
    <w:rsid w:val="0014640F"/>
    <w:rsid w:val="00152E4D"/>
    <w:rsid w:val="001568CA"/>
    <w:rsid w:val="00156A70"/>
    <w:rsid w:val="001579D8"/>
    <w:rsid w:val="001639F5"/>
    <w:rsid w:val="00163A24"/>
    <w:rsid w:val="0016704B"/>
    <w:rsid w:val="0018093D"/>
    <w:rsid w:val="00182E66"/>
    <w:rsid w:val="00187A59"/>
    <w:rsid w:val="001A538F"/>
    <w:rsid w:val="001B1B37"/>
    <w:rsid w:val="001B1ED8"/>
    <w:rsid w:val="001B24F3"/>
    <w:rsid w:val="001B4C7E"/>
    <w:rsid w:val="001C11BE"/>
    <w:rsid w:val="001C1F80"/>
    <w:rsid w:val="001C6232"/>
    <w:rsid w:val="001C63E7"/>
    <w:rsid w:val="001D2384"/>
    <w:rsid w:val="001D2A06"/>
    <w:rsid w:val="001D6F8E"/>
    <w:rsid w:val="001E1BA0"/>
    <w:rsid w:val="001E2293"/>
    <w:rsid w:val="001E34AC"/>
    <w:rsid w:val="001E5F7F"/>
    <w:rsid w:val="001F3710"/>
    <w:rsid w:val="001F5B4F"/>
    <w:rsid w:val="001F5C28"/>
    <w:rsid w:val="001F6547"/>
    <w:rsid w:val="0020548B"/>
    <w:rsid w:val="0020607F"/>
    <w:rsid w:val="00206E2A"/>
    <w:rsid w:val="00206FF8"/>
    <w:rsid w:val="002074B2"/>
    <w:rsid w:val="00213CB6"/>
    <w:rsid w:val="00214ACD"/>
    <w:rsid w:val="00216489"/>
    <w:rsid w:val="00220A9C"/>
    <w:rsid w:val="00225889"/>
    <w:rsid w:val="00230B64"/>
    <w:rsid w:val="00236DE9"/>
    <w:rsid w:val="00242226"/>
    <w:rsid w:val="002518D2"/>
    <w:rsid w:val="00252B9A"/>
    <w:rsid w:val="00254088"/>
    <w:rsid w:val="00255B6E"/>
    <w:rsid w:val="00256039"/>
    <w:rsid w:val="00257AA9"/>
    <w:rsid w:val="00262D4E"/>
    <w:rsid w:val="002646C8"/>
    <w:rsid w:val="00280D1D"/>
    <w:rsid w:val="00282B5D"/>
    <w:rsid w:val="00283592"/>
    <w:rsid w:val="00286914"/>
    <w:rsid w:val="00294CD2"/>
    <w:rsid w:val="002A2E44"/>
    <w:rsid w:val="002B08A4"/>
    <w:rsid w:val="002B2998"/>
    <w:rsid w:val="002B64EE"/>
    <w:rsid w:val="002C46FB"/>
    <w:rsid w:val="002D0E88"/>
    <w:rsid w:val="002D52B2"/>
    <w:rsid w:val="002E2611"/>
    <w:rsid w:val="002E274E"/>
    <w:rsid w:val="002E3858"/>
    <w:rsid w:val="002E68CD"/>
    <w:rsid w:val="002F26E9"/>
    <w:rsid w:val="002F516A"/>
    <w:rsid w:val="002F678C"/>
    <w:rsid w:val="002F7B77"/>
    <w:rsid w:val="003063C0"/>
    <w:rsid w:val="00306B51"/>
    <w:rsid w:val="00312D26"/>
    <w:rsid w:val="0031746B"/>
    <w:rsid w:val="00317DEA"/>
    <w:rsid w:val="00322A9F"/>
    <w:rsid w:val="00323121"/>
    <w:rsid w:val="00334D4B"/>
    <w:rsid w:val="00335B5E"/>
    <w:rsid w:val="00337DDE"/>
    <w:rsid w:val="00345315"/>
    <w:rsid w:val="00346631"/>
    <w:rsid w:val="00347094"/>
    <w:rsid w:val="00351652"/>
    <w:rsid w:val="0036336D"/>
    <w:rsid w:val="00364069"/>
    <w:rsid w:val="00364B2C"/>
    <w:rsid w:val="00364E1D"/>
    <w:rsid w:val="00365254"/>
    <w:rsid w:val="00365327"/>
    <w:rsid w:val="00367FA3"/>
    <w:rsid w:val="00374C23"/>
    <w:rsid w:val="00374D9A"/>
    <w:rsid w:val="00377612"/>
    <w:rsid w:val="00382603"/>
    <w:rsid w:val="00383954"/>
    <w:rsid w:val="0039126D"/>
    <w:rsid w:val="003939BE"/>
    <w:rsid w:val="003964D4"/>
    <w:rsid w:val="0039656A"/>
    <w:rsid w:val="003A0436"/>
    <w:rsid w:val="003A5ED3"/>
    <w:rsid w:val="003A6677"/>
    <w:rsid w:val="003B14A0"/>
    <w:rsid w:val="003B595E"/>
    <w:rsid w:val="003D04B7"/>
    <w:rsid w:val="003D09E4"/>
    <w:rsid w:val="003D18F5"/>
    <w:rsid w:val="003D31FC"/>
    <w:rsid w:val="003D414A"/>
    <w:rsid w:val="003D49E5"/>
    <w:rsid w:val="003E30F2"/>
    <w:rsid w:val="003E3B7D"/>
    <w:rsid w:val="003E766F"/>
    <w:rsid w:val="003F2747"/>
    <w:rsid w:val="003F4FBB"/>
    <w:rsid w:val="003F768C"/>
    <w:rsid w:val="004001AF"/>
    <w:rsid w:val="00410F28"/>
    <w:rsid w:val="0041674F"/>
    <w:rsid w:val="0042594D"/>
    <w:rsid w:val="004302F2"/>
    <w:rsid w:val="00441382"/>
    <w:rsid w:val="00451FDB"/>
    <w:rsid w:val="00452BC7"/>
    <w:rsid w:val="004564A6"/>
    <w:rsid w:val="00460433"/>
    <w:rsid w:val="004656F6"/>
    <w:rsid w:val="004659D3"/>
    <w:rsid w:val="00466D71"/>
    <w:rsid w:val="004676B7"/>
    <w:rsid w:val="00471C0F"/>
    <w:rsid w:val="00472E5E"/>
    <w:rsid w:val="004733C3"/>
    <w:rsid w:val="0047392D"/>
    <w:rsid w:val="0047518D"/>
    <w:rsid w:val="004804E1"/>
    <w:rsid w:val="00484C8E"/>
    <w:rsid w:val="00486319"/>
    <w:rsid w:val="00487543"/>
    <w:rsid w:val="004875E2"/>
    <w:rsid w:val="00490BBD"/>
    <w:rsid w:val="00491096"/>
    <w:rsid w:val="00495327"/>
    <w:rsid w:val="00495D9B"/>
    <w:rsid w:val="004A5040"/>
    <w:rsid w:val="004A5917"/>
    <w:rsid w:val="004B1EB0"/>
    <w:rsid w:val="004B2C90"/>
    <w:rsid w:val="004C51F8"/>
    <w:rsid w:val="004C7BD6"/>
    <w:rsid w:val="004D2412"/>
    <w:rsid w:val="004D3DF1"/>
    <w:rsid w:val="004E0DCB"/>
    <w:rsid w:val="004E1144"/>
    <w:rsid w:val="004F0EBC"/>
    <w:rsid w:val="004F4A4D"/>
    <w:rsid w:val="004F6A99"/>
    <w:rsid w:val="005017F3"/>
    <w:rsid w:val="00501A64"/>
    <w:rsid w:val="00503BFD"/>
    <w:rsid w:val="005043E5"/>
    <w:rsid w:val="005114AB"/>
    <w:rsid w:val="00513D36"/>
    <w:rsid w:val="00515E2F"/>
    <w:rsid w:val="00521726"/>
    <w:rsid w:val="005241DB"/>
    <w:rsid w:val="00526530"/>
    <w:rsid w:val="0053103A"/>
    <w:rsid w:val="0053645C"/>
    <w:rsid w:val="00540B42"/>
    <w:rsid w:val="00545244"/>
    <w:rsid w:val="0055071D"/>
    <w:rsid w:val="00553801"/>
    <w:rsid w:val="005615BE"/>
    <w:rsid w:val="00562E3D"/>
    <w:rsid w:val="00575FFC"/>
    <w:rsid w:val="005818B8"/>
    <w:rsid w:val="00583906"/>
    <w:rsid w:val="0059027A"/>
    <w:rsid w:val="00594A94"/>
    <w:rsid w:val="005A1BD7"/>
    <w:rsid w:val="005A2BEC"/>
    <w:rsid w:val="005A78BB"/>
    <w:rsid w:val="005B4FAF"/>
    <w:rsid w:val="005C451D"/>
    <w:rsid w:val="005C5603"/>
    <w:rsid w:val="005C5E1B"/>
    <w:rsid w:val="005C6668"/>
    <w:rsid w:val="005D4151"/>
    <w:rsid w:val="005D5E21"/>
    <w:rsid w:val="005E3E58"/>
    <w:rsid w:val="005F7464"/>
    <w:rsid w:val="006040DB"/>
    <w:rsid w:val="00606D41"/>
    <w:rsid w:val="00610FF8"/>
    <w:rsid w:val="00612C22"/>
    <w:rsid w:val="00624485"/>
    <w:rsid w:val="0062457F"/>
    <w:rsid w:val="00641E45"/>
    <w:rsid w:val="00645AB9"/>
    <w:rsid w:val="00647A67"/>
    <w:rsid w:val="00653D01"/>
    <w:rsid w:val="00664EE1"/>
    <w:rsid w:val="006662ED"/>
    <w:rsid w:val="006767B2"/>
    <w:rsid w:val="00685EED"/>
    <w:rsid w:val="006953A2"/>
    <w:rsid w:val="006B4391"/>
    <w:rsid w:val="006B6044"/>
    <w:rsid w:val="006B6829"/>
    <w:rsid w:val="006C04C4"/>
    <w:rsid w:val="006C6A9D"/>
    <w:rsid w:val="006D1154"/>
    <w:rsid w:val="006D2ECD"/>
    <w:rsid w:val="00703BD3"/>
    <w:rsid w:val="00705849"/>
    <w:rsid w:val="00706308"/>
    <w:rsid w:val="00712665"/>
    <w:rsid w:val="0071386B"/>
    <w:rsid w:val="0072479C"/>
    <w:rsid w:val="007358BA"/>
    <w:rsid w:val="007361EE"/>
    <w:rsid w:val="007426D1"/>
    <w:rsid w:val="00743326"/>
    <w:rsid w:val="00750733"/>
    <w:rsid w:val="00750780"/>
    <w:rsid w:val="007525D1"/>
    <w:rsid w:val="00752725"/>
    <w:rsid w:val="00756C31"/>
    <w:rsid w:val="00760A65"/>
    <w:rsid w:val="007624BD"/>
    <w:rsid w:val="00763B35"/>
    <w:rsid w:val="00764AF2"/>
    <w:rsid w:val="00766E99"/>
    <w:rsid w:val="00770652"/>
    <w:rsid w:val="00775717"/>
    <w:rsid w:val="00776618"/>
    <w:rsid w:val="007865DD"/>
    <w:rsid w:val="00787B55"/>
    <w:rsid w:val="0079179F"/>
    <w:rsid w:val="00793E98"/>
    <w:rsid w:val="00796A8D"/>
    <w:rsid w:val="007B0C68"/>
    <w:rsid w:val="007B3114"/>
    <w:rsid w:val="007B5373"/>
    <w:rsid w:val="007C0010"/>
    <w:rsid w:val="007C037C"/>
    <w:rsid w:val="007D4A7D"/>
    <w:rsid w:val="007D4DCE"/>
    <w:rsid w:val="007E5C6C"/>
    <w:rsid w:val="007E7724"/>
    <w:rsid w:val="007F0A2A"/>
    <w:rsid w:val="007F1417"/>
    <w:rsid w:val="007F48F0"/>
    <w:rsid w:val="007F653F"/>
    <w:rsid w:val="008064EE"/>
    <w:rsid w:val="00810585"/>
    <w:rsid w:val="008222EE"/>
    <w:rsid w:val="00823AC1"/>
    <w:rsid w:val="00826EA4"/>
    <w:rsid w:val="00832239"/>
    <w:rsid w:val="00843B35"/>
    <w:rsid w:val="00854B34"/>
    <w:rsid w:val="0086137E"/>
    <w:rsid w:val="008664DD"/>
    <w:rsid w:val="008736AE"/>
    <w:rsid w:val="008775D3"/>
    <w:rsid w:val="00877BD5"/>
    <w:rsid w:val="008802D3"/>
    <w:rsid w:val="00886BB9"/>
    <w:rsid w:val="008870F0"/>
    <w:rsid w:val="008931CF"/>
    <w:rsid w:val="00893934"/>
    <w:rsid w:val="008A20C4"/>
    <w:rsid w:val="008A2A1D"/>
    <w:rsid w:val="008A5E5E"/>
    <w:rsid w:val="008B28EA"/>
    <w:rsid w:val="008B5CD0"/>
    <w:rsid w:val="008B5CD1"/>
    <w:rsid w:val="008C2F90"/>
    <w:rsid w:val="008C5834"/>
    <w:rsid w:val="008C6251"/>
    <w:rsid w:val="008D7BDD"/>
    <w:rsid w:val="0090254C"/>
    <w:rsid w:val="0090724E"/>
    <w:rsid w:val="00910D57"/>
    <w:rsid w:val="009221AC"/>
    <w:rsid w:val="009225D7"/>
    <w:rsid w:val="009261FD"/>
    <w:rsid w:val="00934750"/>
    <w:rsid w:val="00934E30"/>
    <w:rsid w:val="00935271"/>
    <w:rsid w:val="00943209"/>
    <w:rsid w:val="00944A8E"/>
    <w:rsid w:val="0094509D"/>
    <w:rsid w:val="00945318"/>
    <w:rsid w:val="009476FD"/>
    <w:rsid w:val="00950DB4"/>
    <w:rsid w:val="009534C6"/>
    <w:rsid w:val="00957CCB"/>
    <w:rsid w:val="009606EB"/>
    <w:rsid w:val="00963973"/>
    <w:rsid w:val="00971786"/>
    <w:rsid w:val="00971B3B"/>
    <w:rsid w:val="0098020C"/>
    <w:rsid w:val="009924B2"/>
    <w:rsid w:val="009C1976"/>
    <w:rsid w:val="009C2F9E"/>
    <w:rsid w:val="009D5AE2"/>
    <w:rsid w:val="009E08C6"/>
    <w:rsid w:val="009F036A"/>
    <w:rsid w:val="00A07ACA"/>
    <w:rsid w:val="00A07FEF"/>
    <w:rsid w:val="00A1497C"/>
    <w:rsid w:val="00A21956"/>
    <w:rsid w:val="00A42EEC"/>
    <w:rsid w:val="00A50406"/>
    <w:rsid w:val="00A50767"/>
    <w:rsid w:val="00A50801"/>
    <w:rsid w:val="00A60A58"/>
    <w:rsid w:val="00A61B21"/>
    <w:rsid w:val="00A65937"/>
    <w:rsid w:val="00A65B09"/>
    <w:rsid w:val="00A670BB"/>
    <w:rsid w:val="00A71291"/>
    <w:rsid w:val="00A76E7C"/>
    <w:rsid w:val="00A871D6"/>
    <w:rsid w:val="00A975F0"/>
    <w:rsid w:val="00AA2F6F"/>
    <w:rsid w:val="00AB0D90"/>
    <w:rsid w:val="00AB1E21"/>
    <w:rsid w:val="00AB1E30"/>
    <w:rsid w:val="00AB2477"/>
    <w:rsid w:val="00AB56F0"/>
    <w:rsid w:val="00AB5DBD"/>
    <w:rsid w:val="00AB5F0C"/>
    <w:rsid w:val="00AB77BB"/>
    <w:rsid w:val="00AC273E"/>
    <w:rsid w:val="00AD24E6"/>
    <w:rsid w:val="00AD31A0"/>
    <w:rsid w:val="00AD44F1"/>
    <w:rsid w:val="00AD4DF7"/>
    <w:rsid w:val="00AD5B90"/>
    <w:rsid w:val="00AE0183"/>
    <w:rsid w:val="00AE1A03"/>
    <w:rsid w:val="00AE2110"/>
    <w:rsid w:val="00AE2EB1"/>
    <w:rsid w:val="00B01BFD"/>
    <w:rsid w:val="00B01DA1"/>
    <w:rsid w:val="00B042A9"/>
    <w:rsid w:val="00B11A76"/>
    <w:rsid w:val="00B233E3"/>
    <w:rsid w:val="00B30352"/>
    <w:rsid w:val="00B346DF"/>
    <w:rsid w:val="00B40758"/>
    <w:rsid w:val="00B460C2"/>
    <w:rsid w:val="00B47460"/>
    <w:rsid w:val="00B54C63"/>
    <w:rsid w:val="00B556F0"/>
    <w:rsid w:val="00B63EB9"/>
    <w:rsid w:val="00B66970"/>
    <w:rsid w:val="00B71C51"/>
    <w:rsid w:val="00B75ED8"/>
    <w:rsid w:val="00B77809"/>
    <w:rsid w:val="00B83B98"/>
    <w:rsid w:val="00B860DC"/>
    <w:rsid w:val="00B9540B"/>
    <w:rsid w:val="00BA3794"/>
    <w:rsid w:val="00BA3F4D"/>
    <w:rsid w:val="00BA79E3"/>
    <w:rsid w:val="00BB1FC1"/>
    <w:rsid w:val="00BB239A"/>
    <w:rsid w:val="00BB31CE"/>
    <w:rsid w:val="00BB6C4F"/>
    <w:rsid w:val="00BC0188"/>
    <w:rsid w:val="00BC6FB7"/>
    <w:rsid w:val="00BD0F5A"/>
    <w:rsid w:val="00BD7E97"/>
    <w:rsid w:val="00BE55A7"/>
    <w:rsid w:val="00BE64B3"/>
    <w:rsid w:val="00BF6A7B"/>
    <w:rsid w:val="00BF6B3C"/>
    <w:rsid w:val="00C06D9A"/>
    <w:rsid w:val="00C0702B"/>
    <w:rsid w:val="00C11B08"/>
    <w:rsid w:val="00C12133"/>
    <w:rsid w:val="00C12A81"/>
    <w:rsid w:val="00C17A25"/>
    <w:rsid w:val="00C201EB"/>
    <w:rsid w:val="00C21DA4"/>
    <w:rsid w:val="00C33308"/>
    <w:rsid w:val="00C4003A"/>
    <w:rsid w:val="00C41422"/>
    <w:rsid w:val="00C50828"/>
    <w:rsid w:val="00C51137"/>
    <w:rsid w:val="00C57956"/>
    <w:rsid w:val="00C6206C"/>
    <w:rsid w:val="00C72D11"/>
    <w:rsid w:val="00C84952"/>
    <w:rsid w:val="00C863AE"/>
    <w:rsid w:val="00C87372"/>
    <w:rsid w:val="00C92E08"/>
    <w:rsid w:val="00C93473"/>
    <w:rsid w:val="00C971C1"/>
    <w:rsid w:val="00CA1FE3"/>
    <w:rsid w:val="00CA332D"/>
    <w:rsid w:val="00CB254D"/>
    <w:rsid w:val="00CB3533"/>
    <w:rsid w:val="00CB7600"/>
    <w:rsid w:val="00CB7D61"/>
    <w:rsid w:val="00CC6A4B"/>
    <w:rsid w:val="00CD33C8"/>
    <w:rsid w:val="00CD7A5A"/>
    <w:rsid w:val="00CD7AAF"/>
    <w:rsid w:val="00CE2BA6"/>
    <w:rsid w:val="00CE564D"/>
    <w:rsid w:val="00CF2B0C"/>
    <w:rsid w:val="00D023A0"/>
    <w:rsid w:val="00D10D59"/>
    <w:rsid w:val="00D16E87"/>
    <w:rsid w:val="00D25AA0"/>
    <w:rsid w:val="00D27D0E"/>
    <w:rsid w:val="00D35DA7"/>
    <w:rsid w:val="00D47AD0"/>
    <w:rsid w:val="00D47F69"/>
    <w:rsid w:val="00D54652"/>
    <w:rsid w:val="00D57478"/>
    <w:rsid w:val="00D57A57"/>
    <w:rsid w:val="00D613A9"/>
    <w:rsid w:val="00D656D4"/>
    <w:rsid w:val="00D658D3"/>
    <w:rsid w:val="00D7238E"/>
    <w:rsid w:val="00D73003"/>
    <w:rsid w:val="00D73C03"/>
    <w:rsid w:val="00D81A72"/>
    <w:rsid w:val="00D92EDA"/>
    <w:rsid w:val="00D9359B"/>
    <w:rsid w:val="00D94B0E"/>
    <w:rsid w:val="00DA5661"/>
    <w:rsid w:val="00DA6E07"/>
    <w:rsid w:val="00DA7584"/>
    <w:rsid w:val="00DA7A62"/>
    <w:rsid w:val="00DB0413"/>
    <w:rsid w:val="00DB0F15"/>
    <w:rsid w:val="00DB3292"/>
    <w:rsid w:val="00DC2F99"/>
    <w:rsid w:val="00DC3AE9"/>
    <w:rsid w:val="00DC489D"/>
    <w:rsid w:val="00DC6A0D"/>
    <w:rsid w:val="00DD140B"/>
    <w:rsid w:val="00DD2123"/>
    <w:rsid w:val="00DD2A9E"/>
    <w:rsid w:val="00DD509E"/>
    <w:rsid w:val="00DE14C5"/>
    <w:rsid w:val="00DE2331"/>
    <w:rsid w:val="00DE2FD1"/>
    <w:rsid w:val="00DE5157"/>
    <w:rsid w:val="00DF1BBC"/>
    <w:rsid w:val="00DF5D11"/>
    <w:rsid w:val="00E028B7"/>
    <w:rsid w:val="00E05BA5"/>
    <w:rsid w:val="00E07762"/>
    <w:rsid w:val="00E12CAA"/>
    <w:rsid w:val="00E239D8"/>
    <w:rsid w:val="00E2452C"/>
    <w:rsid w:val="00E318F2"/>
    <w:rsid w:val="00E334BB"/>
    <w:rsid w:val="00E3726E"/>
    <w:rsid w:val="00E4520C"/>
    <w:rsid w:val="00E45F90"/>
    <w:rsid w:val="00E47E3C"/>
    <w:rsid w:val="00E52291"/>
    <w:rsid w:val="00E527BE"/>
    <w:rsid w:val="00E56E27"/>
    <w:rsid w:val="00E56EFE"/>
    <w:rsid w:val="00E60CE6"/>
    <w:rsid w:val="00E61D02"/>
    <w:rsid w:val="00E62D48"/>
    <w:rsid w:val="00E6431C"/>
    <w:rsid w:val="00E64BFF"/>
    <w:rsid w:val="00E65900"/>
    <w:rsid w:val="00E65D32"/>
    <w:rsid w:val="00E678A0"/>
    <w:rsid w:val="00E7078D"/>
    <w:rsid w:val="00E7085E"/>
    <w:rsid w:val="00E76843"/>
    <w:rsid w:val="00E87FB4"/>
    <w:rsid w:val="00E92E1E"/>
    <w:rsid w:val="00E93FCF"/>
    <w:rsid w:val="00E9413D"/>
    <w:rsid w:val="00E945CA"/>
    <w:rsid w:val="00E96BF0"/>
    <w:rsid w:val="00E97200"/>
    <w:rsid w:val="00E9778E"/>
    <w:rsid w:val="00EB7C66"/>
    <w:rsid w:val="00EC1697"/>
    <w:rsid w:val="00EC3728"/>
    <w:rsid w:val="00EC72BE"/>
    <w:rsid w:val="00EE35E4"/>
    <w:rsid w:val="00EF4151"/>
    <w:rsid w:val="00EF5E38"/>
    <w:rsid w:val="00F005C9"/>
    <w:rsid w:val="00F0119B"/>
    <w:rsid w:val="00F03694"/>
    <w:rsid w:val="00F1404D"/>
    <w:rsid w:val="00F16B2B"/>
    <w:rsid w:val="00F16EDB"/>
    <w:rsid w:val="00F208DC"/>
    <w:rsid w:val="00F22CB3"/>
    <w:rsid w:val="00F234F5"/>
    <w:rsid w:val="00F3166C"/>
    <w:rsid w:val="00F33259"/>
    <w:rsid w:val="00F44FB8"/>
    <w:rsid w:val="00F459C9"/>
    <w:rsid w:val="00F502CA"/>
    <w:rsid w:val="00F519B9"/>
    <w:rsid w:val="00F53FA9"/>
    <w:rsid w:val="00F55E8B"/>
    <w:rsid w:val="00F564F9"/>
    <w:rsid w:val="00F669BA"/>
    <w:rsid w:val="00F7766C"/>
    <w:rsid w:val="00F82076"/>
    <w:rsid w:val="00F94FCC"/>
    <w:rsid w:val="00FA269F"/>
    <w:rsid w:val="00FB21F7"/>
    <w:rsid w:val="00FB22AF"/>
    <w:rsid w:val="00FB2AAE"/>
    <w:rsid w:val="00FB7F9C"/>
    <w:rsid w:val="00FC25E1"/>
    <w:rsid w:val="00FC3FA5"/>
    <w:rsid w:val="00FC6260"/>
    <w:rsid w:val="00FD0DFE"/>
    <w:rsid w:val="00FD2C03"/>
    <w:rsid w:val="00FD63B3"/>
    <w:rsid w:val="00FE1BFD"/>
    <w:rsid w:val="00FE3EEF"/>
    <w:rsid w:val="00FE4A44"/>
    <w:rsid w:val="00FF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FC94A3"/>
  <w15:chartTrackingRefBased/>
  <w15:docId w15:val="{FFD7143F-DC29-E642-A9A9-D115D0B08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>
      <w:pPr>
        <w:spacing w:line="240" w:lineRule="atLeast"/>
      </w:pPr>
    </w:pPrDefault>
  </w:docDefaults>
  <w:latentStyles w:defLockedState="0" w:defUIPriority="98" w:defSemiHidden="0" w:defUnhideWhenUsed="0" w:defQFormat="0" w:count="376">
    <w:lsdException w:name="Normal" w:uiPriority="4"/>
    <w:lsdException w:name="heading 1" w:uiPriority="4"/>
    <w:lsdException w:name="heading 2" w:uiPriority="4"/>
    <w:lsdException w:name="heading 3" w:uiPriority="4"/>
    <w:lsdException w:name="heading 4" w:uiPriority="4"/>
    <w:lsdException w:name="heading 5" w:uiPriority="4"/>
    <w:lsdException w:name="heading 6" w:uiPriority="4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4" w:unhideWhenUsed="1"/>
    <w:lsdException w:name="toc 2" w:semiHidden="1" w:uiPriority="4" w:unhideWhenUsed="1"/>
    <w:lsdException w:name="toc 3" w:semiHidden="1" w:uiPriority="4" w:unhideWhenUsed="1"/>
    <w:lsdException w:name="toc 4" w:semiHidden="1" w:uiPriority="4" w:unhideWhenUsed="1"/>
    <w:lsdException w:name="toc 5" w:semiHidden="1" w:uiPriority="4" w:unhideWhenUsed="1"/>
    <w:lsdException w:name="toc 6" w:semiHidden="1" w:uiPriority="4" w:unhideWhenUsed="1"/>
    <w:lsdException w:name="toc 7" w:semiHidden="1" w:uiPriority="4" w:unhideWhenUsed="1"/>
    <w:lsdException w:name="toc 8" w:semiHidden="1" w:uiPriority="4" w:unhideWhenUsed="1"/>
    <w:lsdException w:name="toc 9" w:semiHidden="1" w:uiPriority="4" w:unhideWhenUsed="1"/>
    <w:lsdException w:name="Normal Indent" w:semiHidden="1" w:unhideWhenUsed="1"/>
    <w:lsdException w:name="footnote text" w:semiHidden="1" w:uiPriority="4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4" w:unhideWhenUsed="1"/>
    <w:lsdException w:name="table of figures" w:semiHidden="1" w:uiPriority="4" w:unhideWhenUsed="1"/>
    <w:lsdException w:name="envelope address" w:semiHidden="1" w:unhideWhenUsed="1"/>
    <w:lsdException w:name="envelope return" w:semiHidden="1" w:unhideWhenUsed="1"/>
    <w:lsdException w:name="footnote reference" w:semiHidden="1" w:uiPriority="4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" w:unhideWhenUsed="1"/>
    <w:lsdException w:name="endnote text" w:semiHidden="1" w:uiPriority="4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4" w:unhideWhenUsed="1"/>
    <w:lsdException w:name="FollowedHyperlink" w:semiHidden="1" w:uiPriority="4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0"/>
    <w:lsdException w:name="Table Theme" w:semiHidden="1" w:uiPriority="0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aliases w:val="Standaard O2"/>
    <w:uiPriority w:val="4"/>
    <w:rsid w:val="00E9413D"/>
    <w:pPr>
      <w:spacing w:line="252" w:lineRule="atLeast"/>
    </w:pPr>
    <w:rPr>
      <w:rFonts w:ascii="Arial" w:hAnsi="Arial" w:cs="Arial"/>
      <w:color w:val="000000" w:themeColor="text1"/>
      <w:sz w:val="19"/>
      <w:szCs w:val="18"/>
    </w:rPr>
  </w:style>
  <w:style w:type="paragraph" w:styleId="Kop1">
    <w:name w:val="heading 1"/>
    <w:aliases w:val="Kop 1 O2"/>
    <w:basedOn w:val="ZsysbasisO2"/>
    <w:next w:val="BasistekstO2"/>
    <w:uiPriority w:val="4"/>
    <w:rsid w:val="001A538F"/>
    <w:pPr>
      <w:keepNext/>
      <w:keepLines/>
      <w:numPr>
        <w:numId w:val="24"/>
      </w:numPr>
      <w:spacing w:before="252" w:line="380" w:lineRule="atLeast"/>
      <w:outlineLvl w:val="0"/>
    </w:pPr>
    <w:rPr>
      <w:b/>
      <w:bCs/>
      <w:sz w:val="32"/>
      <w:szCs w:val="32"/>
    </w:rPr>
  </w:style>
  <w:style w:type="paragraph" w:styleId="Kop2">
    <w:name w:val="heading 2"/>
    <w:aliases w:val="Kop 2 O2"/>
    <w:basedOn w:val="ZsysbasisO2"/>
    <w:next w:val="BasistekstO2"/>
    <w:uiPriority w:val="4"/>
    <w:rsid w:val="001A538F"/>
    <w:pPr>
      <w:keepNext/>
      <w:keepLines/>
      <w:numPr>
        <w:ilvl w:val="1"/>
        <w:numId w:val="24"/>
      </w:numPr>
      <w:spacing w:before="252" w:line="300" w:lineRule="atLeast"/>
      <w:outlineLvl w:val="1"/>
    </w:pPr>
    <w:rPr>
      <w:b/>
      <w:bCs/>
      <w:iCs/>
      <w:sz w:val="26"/>
      <w:szCs w:val="28"/>
    </w:rPr>
  </w:style>
  <w:style w:type="paragraph" w:styleId="Kop3">
    <w:name w:val="heading 3"/>
    <w:aliases w:val="Kop 3 O2"/>
    <w:basedOn w:val="ZsysbasisO2"/>
    <w:next w:val="BasistekstO2"/>
    <w:uiPriority w:val="4"/>
    <w:rsid w:val="001A538F"/>
    <w:pPr>
      <w:keepNext/>
      <w:keepLines/>
      <w:numPr>
        <w:ilvl w:val="2"/>
        <w:numId w:val="24"/>
      </w:numPr>
      <w:spacing w:before="252"/>
      <w:outlineLvl w:val="2"/>
    </w:pPr>
    <w:rPr>
      <w:b/>
      <w:iCs/>
    </w:rPr>
  </w:style>
  <w:style w:type="paragraph" w:styleId="Kop4">
    <w:name w:val="heading 4"/>
    <w:aliases w:val="Kop 4 O2"/>
    <w:basedOn w:val="ZsysbasisO2"/>
    <w:next w:val="BasistekstO2"/>
    <w:uiPriority w:val="4"/>
    <w:rsid w:val="001A538F"/>
    <w:pPr>
      <w:keepNext/>
      <w:keepLines/>
      <w:numPr>
        <w:ilvl w:val="3"/>
        <w:numId w:val="24"/>
      </w:numPr>
      <w:spacing w:before="252"/>
      <w:outlineLvl w:val="3"/>
    </w:pPr>
    <w:rPr>
      <w:bCs/>
      <w:szCs w:val="24"/>
      <w:u w:val="single"/>
    </w:rPr>
  </w:style>
  <w:style w:type="paragraph" w:styleId="Kop5">
    <w:name w:val="heading 5"/>
    <w:aliases w:val="Kop 5 O2"/>
    <w:basedOn w:val="ZsysbasisO2"/>
    <w:next w:val="BasistekstO2"/>
    <w:uiPriority w:val="4"/>
    <w:rsid w:val="001A538F"/>
    <w:pPr>
      <w:keepNext/>
      <w:keepLines/>
      <w:numPr>
        <w:ilvl w:val="4"/>
        <w:numId w:val="24"/>
      </w:numPr>
      <w:spacing w:before="252"/>
      <w:outlineLvl w:val="4"/>
    </w:pPr>
    <w:rPr>
      <w:bCs/>
      <w:i/>
      <w:iCs/>
      <w:szCs w:val="22"/>
    </w:rPr>
  </w:style>
  <w:style w:type="paragraph" w:styleId="Kop6">
    <w:name w:val="heading 6"/>
    <w:aliases w:val="Kop 6 O2"/>
    <w:basedOn w:val="ZsysbasisO2"/>
    <w:next w:val="BasistekstO2"/>
    <w:uiPriority w:val="4"/>
    <w:rsid w:val="001A538F"/>
    <w:pPr>
      <w:keepNext/>
      <w:keepLines/>
      <w:numPr>
        <w:ilvl w:val="5"/>
        <w:numId w:val="24"/>
      </w:numPr>
      <w:outlineLvl w:val="5"/>
    </w:pPr>
  </w:style>
  <w:style w:type="paragraph" w:styleId="Kop7">
    <w:name w:val="heading 7"/>
    <w:aliases w:val="Kop 7 O2"/>
    <w:basedOn w:val="ZsysbasisO2"/>
    <w:next w:val="BasistekstO2"/>
    <w:uiPriority w:val="4"/>
    <w:rsid w:val="001A538F"/>
    <w:pPr>
      <w:keepNext/>
      <w:keepLines/>
      <w:numPr>
        <w:ilvl w:val="6"/>
        <w:numId w:val="24"/>
      </w:numPr>
      <w:outlineLvl w:val="6"/>
    </w:pPr>
    <w:rPr>
      <w:bCs/>
      <w:szCs w:val="20"/>
    </w:rPr>
  </w:style>
  <w:style w:type="paragraph" w:styleId="Kop8">
    <w:name w:val="heading 8"/>
    <w:aliases w:val="Kop 8 O2"/>
    <w:basedOn w:val="ZsysbasisO2"/>
    <w:next w:val="BasistekstO2"/>
    <w:uiPriority w:val="4"/>
    <w:rsid w:val="001A538F"/>
    <w:pPr>
      <w:keepNext/>
      <w:keepLines/>
      <w:numPr>
        <w:ilvl w:val="7"/>
        <w:numId w:val="24"/>
      </w:numPr>
      <w:outlineLvl w:val="7"/>
    </w:pPr>
    <w:rPr>
      <w:iCs/>
      <w:szCs w:val="20"/>
    </w:rPr>
  </w:style>
  <w:style w:type="paragraph" w:styleId="Kop9">
    <w:name w:val="heading 9"/>
    <w:aliases w:val="Kop 9 O2"/>
    <w:basedOn w:val="ZsysbasisO2"/>
    <w:next w:val="BasistekstO2"/>
    <w:uiPriority w:val="4"/>
    <w:rsid w:val="001A538F"/>
    <w:pPr>
      <w:keepNext/>
      <w:keepLines/>
      <w:numPr>
        <w:ilvl w:val="8"/>
        <w:numId w:val="24"/>
      </w:numPr>
      <w:outlineLvl w:val="8"/>
    </w:pPr>
    <w:rPr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asistekstO2">
    <w:name w:val="Basistekst O2"/>
    <w:basedOn w:val="ZsysbasisO2"/>
    <w:qFormat/>
    <w:rsid w:val="00122DED"/>
  </w:style>
  <w:style w:type="paragraph" w:customStyle="1" w:styleId="ZsysbasisO2">
    <w:name w:val="Zsysbasis O2"/>
    <w:next w:val="BasistekstO2"/>
    <w:link w:val="ZsysbasisO2Char"/>
    <w:uiPriority w:val="4"/>
    <w:semiHidden/>
    <w:rsid w:val="00066DF0"/>
    <w:pPr>
      <w:spacing w:line="252" w:lineRule="atLeast"/>
    </w:pPr>
    <w:rPr>
      <w:rFonts w:ascii="Arial" w:hAnsi="Arial" w:cs="Arial"/>
      <w:color w:val="000000" w:themeColor="text1"/>
      <w:sz w:val="19"/>
      <w:szCs w:val="18"/>
    </w:rPr>
  </w:style>
  <w:style w:type="paragraph" w:customStyle="1" w:styleId="BasistekstvetO2">
    <w:name w:val="Basistekst vet O2"/>
    <w:basedOn w:val="ZsysbasisO2"/>
    <w:next w:val="BasistekstO2"/>
    <w:uiPriority w:val="1"/>
    <w:qFormat/>
    <w:rsid w:val="00122DED"/>
    <w:rPr>
      <w:b/>
      <w:bCs/>
    </w:rPr>
  </w:style>
  <w:style w:type="character" w:styleId="GevolgdeHyperlink">
    <w:name w:val="FollowedHyperlink"/>
    <w:aliases w:val="GevolgdeHyperlink O2"/>
    <w:basedOn w:val="Standaardalinea-lettertype"/>
    <w:uiPriority w:val="4"/>
    <w:rsid w:val="00B460C2"/>
    <w:rPr>
      <w:color w:val="auto"/>
      <w:u w:val="none"/>
    </w:rPr>
  </w:style>
  <w:style w:type="character" w:styleId="Hyperlink">
    <w:name w:val="Hyperlink"/>
    <w:aliases w:val="Hyperlink O2"/>
    <w:basedOn w:val="Standaardalinea-lettertype"/>
    <w:uiPriority w:val="4"/>
    <w:rsid w:val="00B460C2"/>
    <w:rPr>
      <w:color w:val="auto"/>
      <w:u w:val="none"/>
    </w:rPr>
  </w:style>
  <w:style w:type="paragraph" w:customStyle="1" w:styleId="AdresvakO2">
    <w:name w:val="Adresvak O2"/>
    <w:basedOn w:val="ZsysbasisO2"/>
    <w:uiPriority w:val="4"/>
    <w:rsid w:val="00B042A9"/>
    <w:pPr>
      <w:spacing w:line="252" w:lineRule="exact"/>
    </w:pPr>
    <w:rPr>
      <w:noProof/>
    </w:rPr>
  </w:style>
  <w:style w:type="paragraph" w:styleId="Koptekst">
    <w:name w:val="header"/>
    <w:basedOn w:val="ZsysbasisO2"/>
    <w:next w:val="BasistekstO2"/>
    <w:uiPriority w:val="98"/>
    <w:semiHidden/>
    <w:rsid w:val="00122DED"/>
  </w:style>
  <w:style w:type="paragraph" w:styleId="Voettekst">
    <w:name w:val="footer"/>
    <w:basedOn w:val="ZsysbasisO2"/>
    <w:next w:val="BasistekstO2"/>
    <w:uiPriority w:val="98"/>
    <w:semiHidden/>
    <w:rsid w:val="00122DED"/>
    <w:pPr>
      <w:jc w:val="right"/>
    </w:pPr>
  </w:style>
  <w:style w:type="paragraph" w:customStyle="1" w:styleId="KoptekstO2">
    <w:name w:val="Koptekst O2"/>
    <w:basedOn w:val="ZsysbasisdocumentgegevensO2"/>
    <w:uiPriority w:val="4"/>
    <w:rsid w:val="00122DED"/>
  </w:style>
  <w:style w:type="paragraph" w:customStyle="1" w:styleId="VoettekstO2">
    <w:name w:val="Voettekst O2"/>
    <w:basedOn w:val="ZsysbasisdocumentgegevensO2"/>
    <w:uiPriority w:val="4"/>
    <w:rsid w:val="00E334BB"/>
  </w:style>
  <w:style w:type="numbering" w:styleId="111111">
    <w:name w:val="Outline List 2"/>
    <w:basedOn w:val="Geenlijst"/>
    <w:uiPriority w:val="98"/>
    <w:semiHidden/>
    <w:rsid w:val="00E07762"/>
    <w:pPr>
      <w:numPr>
        <w:numId w:val="3"/>
      </w:numPr>
    </w:pPr>
  </w:style>
  <w:style w:type="numbering" w:styleId="1ai">
    <w:name w:val="Outline List 1"/>
    <w:basedOn w:val="Geenlijst"/>
    <w:uiPriority w:val="98"/>
    <w:semiHidden/>
    <w:rsid w:val="00E07762"/>
    <w:pPr>
      <w:numPr>
        <w:numId w:val="4"/>
      </w:numPr>
    </w:pPr>
  </w:style>
  <w:style w:type="paragraph" w:customStyle="1" w:styleId="BasistekstcursiefO2">
    <w:name w:val="Basistekst cursief O2"/>
    <w:basedOn w:val="ZsysbasisO2"/>
    <w:next w:val="BasistekstO2"/>
    <w:uiPriority w:val="2"/>
    <w:qFormat/>
    <w:rsid w:val="00122DED"/>
    <w:rPr>
      <w:i/>
      <w:iCs/>
    </w:rPr>
  </w:style>
  <w:style w:type="table" w:styleId="3D-effectenvoortabel1">
    <w:name w:val="Table 3D effects 1"/>
    <w:basedOn w:val="Standaardtabel"/>
    <w:semiHidden/>
    <w:rsid w:val="00451FD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semiHidden/>
    <w:rsid w:val="00451FD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semiHidden/>
    <w:rsid w:val="00451FD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nhef">
    <w:name w:val="Salutation"/>
    <w:basedOn w:val="ZsysbasisO2"/>
    <w:next w:val="BasistekstO2"/>
    <w:uiPriority w:val="98"/>
    <w:semiHidden/>
    <w:rsid w:val="0020607F"/>
  </w:style>
  <w:style w:type="paragraph" w:styleId="Adresenvelop">
    <w:name w:val="envelope address"/>
    <w:basedOn w:val="ZsysbasisO2"/>
    <w:next w:val="BasistekstO2"/>
    <w:uiPriority w:val="98"/>
    <w:semiHidden/>
    <w:rsid w:val="0020607F"/>
  </w:style>
  <w:style w:type="paragraph" w:styleId="Afsluiting">
    <w:name w:val="Closing"/>
    <w:basedOn w:val="ZsysbasisO2"/>
    <w:next w:val="BasistekstO2"/>
    <w:uiPriority w:val="98"/>
    <w:semiHidden/>
    <w:rsid w:val="0020607F"/>
  </w:style>
  <w:style w:type="paragraph" w:customStyle="1" w:styleId="Inspring1eniveauO2">
    <w:name w:val="Inspring 1e niveau O2"/>
    <w:basedOn w:val="ZsysbasisO2"/>
    <w:uiPriority w:val="4"/>
    <w:rsid w:val="004F0EBC"/>
    <w:pPr>
      <w:tabs>
        <w:tab w:val="left" w:pos="142"/>
      </w:tabs>
      <w:ind w:left="142" w:hanging="142"/>
    </w:pPr>
  </w:style>
  <w:style w:type="paragraph" w:customStyle="1" w:styleId="Inspring2eniveauO2">
    <w:name w:val="Inspring 2e niveau O2"/>
    <w:basedOn w:val="ZsysbasisO2"/>
    <w:uiPriority w:val="4"/>
    <w:rsid w:val="008B28EA"/>
    <w:pPr>
      <w:tabs>
        <w:tab w:val="left" w:pos="426"/>
      </w:tabs>
      <w:ind w:left="426" w:hanging="142"/>
    </w:pPr>
  </w:style>
  <w:style w:type="paragraph" w:customStyle="1" w:styleId="Inspring3eniveauO2">
    <w:name w:val="Inspring 3e niveau O2"/>
    <w:basedOn w:val="ZsysbasisO2"/>
    <w:uiPriority w:val="4"/>
    <w:rsid w:val="005C451D"/>
    <w:pPr>
      <w:tabs>
        <w:tab w:val="left" w:pos="710"/>
      </w:tabs>
      <w:ind w:left="710" w:hanging="142"/>
    </w:pPr>
  </w:style>
  <w:style w:type="paragraph" w:customStyle="1" w:styleId="Zwevend1eniveauO2">
    <w:name w:val="Zwevend 1e niveau O2"/>
    <w:basedOn w:val="ZsysbasisO2"/>
    <w:uiPriority w:val="4"/>
    <w:rsid w:val="00106564"/>
    <w:pPr>
      <w:ind w:left="142"/>
    </w:pPr>
  </w:style>
  <w:style w:type="paragraph" w:customStyle="1" w:styleId="Zwevend2eniveauO2">
    <w:name w:val="Zwevend 2e niveau O2"/>
    <w:basedOn w:val="ZsysbasisO2"/>
    <w:uiPriority w:val="4"/>
    <w:rsid w:val="00DF5D11"/>
    <w:pPr>
      <w:ind w:left="426"/>
    </w:pPr>
  </w:style>
  <w:style w:type="paragraph" w:customStyle="1" w:styleId="Zwevend3eniveauO2">
    <w:name w:val="Zwevend 3e niveau O2"/>
    <w:basedOn w:val="ZsysbasisO2"/>
    <w:uiPriority w:val="4"/>
    <w:rsid w:val="002F26E9"/>
    <w:pPr>
      <w:ind w:left="710"/>
    </w:pPr>
  </w:style>
  <w:style w:type="paragraph" w:styleId="Inhopg1">
    <w:name w:val="toc 1"/>
    <w:aliases w:val="Inhopg 1 O2"/>
    <w:basedOn w:val="ZsysbasistocO2"/>
    <w:next w:val="BasistekstO2"/>
    <w:uiPriority w:val="4"/>
    <w:rsid w:val="00E65900"/>
    <w:rPr>
      <w:b/>
    </w:rPr>
  </w:style>
  <w:style w:type="paragraph" w:styleId="Inhopg2">
    <w:name w:val="toc 2"/>
    <w:aliases w:val="Inhopg 2 O2"/>
    <w:basedOn w:val="ZsysbasistocO2"/>
    <w:next w:val="BasistekstO2"/>
    <w:uiPriority w:val="4"/>
    <w:rsid w:val="00E65900"/>
  </w:style>
  <w:style w:type="paragraph" w:styleId="Inhopg3">
    <w:name w:val="toc 3"/>
    <w:aliases w:val="Inhopg 3 O2"/>
    <w:basedOn w:val="ZsysbasistocO2"/>
    <w:next w:val="BasistekstO2"/>
    <w:uiPriority w:val="4"/>
    <w:rsid w:val="00E65900"/>
  </w:style>
  <w:style w:type="paragraph" w:styleId="Inhopg4">
    <w:name w:val="toc 4"/>
    <w:aliases w:val="Inhopg 4 O2"/>
    <w:basedOn w:val="ZsysbasistocO2"/>
    <w:next w:val="BasistekstO2"/>
    <w:uiPriority w:val="4"/>
    <w:rsid w:val="00122DED"/>
  </w:style>
  <w:style w:type="paragraph" w:styleId="Bronvermelding">
    <w:name w:val="table of authorities"/>
    <w:basedOn w:val="ZsysbasisO2"/>
    <w:next w:val="BasistekstO2"/>
    <w:uiPriority w:val="98"/>
    <w:semiHidden/>
    <w:rsid w:val="00F33259"/>
    <w:pPr>
      <w:ind w:left="180" w:hanging="180"/>
    </w:pPr>
  </w:style>
  <w:style w:type="paragraph" w:styleId="Index2">
    <w:name w:val="index 2"/>
    <w:basedOn w:val="ZsysbasisO2"/>
    <w:next w:val="BasistekstO2"/>
    <w:uiPriority w:val="98"/>
    <w:semiHidden/>
    <w:rsid w:val="00122DED"/>
  </w:style>
  <w:style w:type="paragraph" w:styleId="Index3">
    <w:name w:val="index 3"/>
    <w:basedOn w:val="ZsysbasisO2"/>
    <w:next w:val="BasistekstO2"/>
    <w:uiPriority w:val="98"/>
    <w:semiHidden/>
    <w:rsid w:val="00122DED"/>
  </w:style>
  <w:style w:type="paragraph" w:styleId="Ondertitel">
    <w:name w:val="Subtitle"/>
    <w:basedOn w:val="ZsysbasisO2"/>
    <w:next w:val="BasistekstO2"/>
    <w:uiPriority w:val="98"/>
    <w:semiHidden/>
    <w:rsid w:val="00122DED"/>
  </w:style>
  <w:style w:type="paragraph" w:styleId="Titel">
    <w:name w:val="Title"/>
    <w:basedOn w:val="ZsysbasisO2"/>
    <w:next w:val="BasistekstO2"/>
    <w:uiPriority w:val="98"/>
    <w:semiHidden/>
    <w:rsid w:val="00122DED"/>
  </w:style>
  <w:style w:type="paragraph" w:customStyle="1" w:styleId="Kop2zondernummerO2">
    <w:name w:val="Kop 2 zonder nummer O2"/>
    <w:basedOn w:val="ZsysbasisO2"/>
    <w:next w:val="BasistekstO2"/>
    <w:uiPriority w:val="4"/>
    <w:qFormat/>
    <w:rsid w:val="00FA269F"/>
    <w:pPr>
      <w:keepNext/>
      <w:keepLines/>
      <w:spacing w:before="252" w:line="300" w:lineRule="atLeast"/>
    </w:pPr>
    <w:rPr>
      <w:b/>
      <w:bCs/>
      <w:iCs/>
      <w:sz w:val="26"/>
      <w:szCs w:val="28"/>
    </w:rPr>
  </w:style>
  <w:style w:type="character" w:styleId="Paginanummer">
    <w:name w:val="page number"/>
    <w:basedOn w:val="Standaardalinea-lettertype"/>
    <w:uiPriority w:val="98"/>
    <w:semiHidden/>
    <w:rsid w:val="00122DED"/>
  </w:style>
  <w:style w:type="character" w:customStyle="1" w:styleId="zsysVeldMarkering">
    <w:name w:val="zsysVeldMarkering"/>
    <w:basedOn w:val="Standaardalinea-lettertype"/>
    <w:uiPriority w:val="97"/>
    <w:semiHidden/>
    <w:rsid w:val="00DF1BBC"/>
    <w:rPr>
      <w:color w:val="000000"/>
      <w:bdr w:val="none" w:sz="0" w:space="0" w:color="auto"/>
      <w:shd w:val="clear" w:color="auto" w:fill="FFFF00"/>
    </w:rPr>
  </w:style>
  <w:style w:type="paragraph" w:customStyle="1" w:styleId="Kop1zondernummerO2">
    <w:name w:val="Kop 1 zonder nummer O2"/>
    <w:basedOn w:val="ZsysbasisO2"/>
    <w:next w:val="BasistekstO2"/>
    <w:uiPriority w:val="4"/>
    <w:qFormat/>
    <w:rsid w:val="00B30352"/>
    <w:pPr>
      <w:keepNext/>
      <w:keepLines/>
      <w:spacing w:before="252" w:line="380" w:lineRule="atLeast"/>
    </w:pPr>
    <w:rPr>
      <w:b/>
      <w:bCs/>
      <w:sz w:val="32"/>
      <w:szCs w:val="32"/>
    </w:rPr>
  </w:style>
  <w:style w:type="paragraph" w:customStyle="1" w:styleId="Kop3zondernummerO2">
    <w:name w:val="Kop 3 zonder nummer O2"/>
    <w:basedOn w:val="ZsysbasisO2"/>
    <w:next w:val="BasistekstO2"/>
    <w:uiPriority w:val="4"/>
    <w:qFormat/>
    <w:rsid w:val="000E1539"/>
    <w:pPr>
      <w:keepNext/>
      <w:keepLines/>
      <w:spacing w:before="252"/>
    </w:pPr>
    <w:rPr>
      <w:b/>
      <w:iCs/>
    </w:rPr>
  </w:style>
  <w:style w:type="paragraph" w:styleId="Index4">
    <w:name w:val="index 4"/>
    <w:basedOn w:val="Standaard"/>
    <w:next w:val="Standaard"/>
    <w:uiPriority w:val="98"/>
    <w:semiHidden/>
    <w:rsid w:val="00122DED"/>
    <w:pPr>
      <w:ind w:left="720" w:hanging="180"/>
    </w:pPr>
  </w:style>
  <w:style w:type="paragraph" w:styleId="Index5">
    <w:name w:val="index 5"/>
    <w:basedOn w:val="Standaard"/>
    <w:next w:val="Standaard"/>
    <w:uiPriority w:val="98"/>
    <w:semiHidden/>
    <w:rsid w:val="00122DED"/>
    <w:pPr>
      <w:ind w:left="900" w:hanging="180"/>
    </w:pPr>
  </w:style>
  <w:style w:type="paragraph" w:styleId="Index6">
    <w:name w:val="index 6"/>
    <w:basedOn w:val="Standaard"/>
    <w:next w:val="Standaard"/>
    <w:uiPriority w:val="98"/>
    <w:semiHidden/>
    <w:rsid w:val="00122DED"/>
    <w:pPr>
      <w:ind w:left="1080" w:hanging="180"/>
    </w:pPr>
  </w:style>
  <w:style w:type="paragraph" w:styleId="Index7">
    <w:name w:val="index 7"/>
    <w:basedOn w:val="Standaard"/>
    <w:next w:val="Standaard"/>
    <w:uiPriority w:val="98"/>
    <w:semiHidden/>
    <w:rsid w:val="00122DED"/>
    <w:pPr>
      <w:ind w:left="1260" w:hanging="180"/>
    </w:pPr>
  </w:style>
  <w:style w:type="paragraph" w:styleId="Index8">
    <w:name w:val="index 8"/>
    <w:basedOn w:val="Standaard"/>
    <w:next w:val="Standaard"/>
    <w:uiPriority w:val="98"/>
    <w:semiHidden/>
    <w:rsid w:val="00122DED"/>
    <w:pPr>
      <w:ind w:left="1440" w:hanging="180"/>
    </w:pPr>
  </w:style>
  <w:style w:type="paragraph" w:styleId="Index9">
    <w:name w:val="index 9"/>
    <w:basedOn w:val="Standaard"/>
    <w:next w:val="Standaard"/>
    <w:uiPriority w:val="98"/>
    <w:semiHidden/>
    <w:rsid w:val="00122DED"/>
    <w:pPr>
      <w:ind w:left="1620" w:hanging="180"/>
    </w:pPr>
  </w:style>
  <w:style w:type="paragraph" w:styleId="Inhopg5">
    <w:name w:val="toc 5"/>
    <w:aliases w:val="Inhopg 5 O2"/>
    <w:basedOn w:val="ZsysbasistocO2"/>
    <w:next w:val="BasistekstO2"/>
    <w:uiPriority w:val="4"/>
    <w:rsid w:val="003964D4"/>
  </w:style>
  <w:style w:type="paragraph" w:styleId="Inhopg6">
    <w:name w:val="toc 6"/>
    <w:aliases w:val="Inhopg 6 O2"/>
    <w:basedOn w:val="ZsysbasistocO2"/>
    <w:next w:val="BasistekstO2"/>
    <w:uiPriority w:val="4"/>
    <w:rsid w:val="003964D4"/>
  </w:style>
  <w:style w:type="paragraph" w:styleId="Inhopg7">
    <w:name w:val="toc 7"/>
    <w:aliases w:val="Inhopg 7 O2"/>
    <w:basedOn w:val="ZsysbasistocO2"/>
    <w:next w:val="BasistekstO2"/>
    <w:uiPriority w:val="4"/>
    <w:rsid w:val="003964D4"/>
  </w:style>
  <w:style w:type="paragraph" w:styleId="Inhopg8">
    <w:name w:val="toc 8"/>
    <w:aliases w:val="Inhopg 8 O2"/>
    <w:basedOn w:val="ZsysbasistocO2"/>
    <w:next w:val="BasistekstO2"/>
    <w:uiPriority w:val="4"/>
    <w:rsid w:val="003964D4"/>
  </w:style>
  <w:style w:type="paragraph" w:styleId="Inhopg9">
    <w:name w:val="toc 9"/>
    <w:aliases w:val="Inhopg 9 O2"/>
    <w:basedOn w:val="ZsysbasistocO2"/>
    <w:next w:val="BasistekstO2"/>
    <w:uiPriority w:val="4"/>
    <w:rsid w:val="003964D4"/>
  </w:style>
  <w:style w:type="paragraph" w:styleId="Afzender">
    <w:name w:val="envelope return"/>
    <w:basedOn w:val="ZsysbasisO2"/>
    <w:next w:val="BasistekstO2"/>
    <w:uiPriority w:val="98"/>
    <w:semiHidden/>
    <w:rsid w:val="0020607F"/>
  </w:style>
  <w:style w:type="numbering" w:styleId="Artikelsectie">
    <w:name w:val="Outline List 3"/>
    <w:basedOn w:val="Geenlijst"/>
    <w:uiPriority w:val="98"/>
    <w:semiHidden/>
    <w:rsid w:val="00E07762"/>
    <w:pPr>
      <w:numPr>
        <w:numId w:val="5"/>
      </w:numPr>
    </w:pPr>
  </w:style>
  <w:style w:type="paragraph" w:styleId="Berichtkop">
    <w:name w:val="Message Header"/>
    <w:basedOn w:val="ZsysbasisO2"/>
    <w:next w:val="BasistekstO2"/>
    <w:uiPriority w:val="98"/>
    <w:semiHidden/>
    <w:rsid w:val="0020607F"/>
  </w:style>
  <w:style w:type="paragraph" w:styleId="Bloktekst">
    <w:name w:val="Block Text"/>
    <w:basedOn w:val="ZsysbasisO2"/>
    <w:next w:val="BasistekstO2"/>
    <w:uiPriority w:val="98"/>
    <w:semiHidden/>
    <w:rsid w:val="0020607F"/>
  </w:style>
  <w:style w:type="table" w:styleId="Eenvoudigetabel1">
    <w:name w:val="Table Simple 1"/>
    <w:basedOn w:val="Standaardtabel"/>
    <w:semiHidden/>
    <w:rsid w:val="008D7BDD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semiHidden/>
    <w:rsid w:val="008D7BD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igentijdsetabel">
    <w:name w:val="Table Contemporary"/>
    <w:basedOn w:val="Standaardtabel"/>
    <w:semiHidden/>
    <w:rsid w:val="008D7BD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semiHidden/>
    <w:rsid w:val="008D7BDD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handtekening">
    <w:name w:val="E-mail Signature"/>
    <w:basedOn w:val="ZsysbasisO2"/>
    <w:next w:val="BasistekstO2"/>
    <w:uiPriority w:val="98"/>
    <w:semiHidden/>
    <w:rsid w:val="0020607F"/>
  </w:style>
  <w:style w:type="paragraph" w:styleId="Handtekening">
    <w:name w:val="Signature"/>
    <w:basedOn w:val="ZsysbasisO2"/>
    <w:next w:val="BasistekstO2"/>
    <w:uiPriority w:val="98"/>
    <w:semiHidden/>
    <w:rsid w:val="0020607F"/>
  </w:style>
  <w:style w:type="paragraph" w:styleId="HTML-voorafopgemaakt">
    <w:name w:val="HTML Preformatted"/>
    <w:basedOn w:val="ZsysbasisO2"/>
    <w:next w:val="BasistekstO2"/>
    <w:uiPriority w:val="98"/>
    <w:semiHidden/>
    <w:rsid w:val="0020607F"/>
  </w:style>
  <w:style w:type="table" w:styleId="Lichtelijst-accent6">
    <w:name w:val="Light List Accent 6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E7F00" w:themeColor="accent6"/>
        <w:left w:val="single" w:sz="8" w:space="0" w:color="EE7F00" w:themeColor="accent6"/>
        <w:bottom w:val="single" w:sz="8" w:space="0" w:color="EE7F00" w:themeColor="accent6"/>
        <w:right w:val="single" w:sz="8" w:space="0" w:color="EE7F0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E7F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7F00" w:themeColor="accent6"/>
          <w:left w:val="single" w:sz="8" w:space="0" w:color="EE7F00" w:themeColor="accent6"/>
          <w:bottom w:val="single" w:sz="8" w:space="0" w:color="EE7F00" w:themeColor="accent6"/>
          <w:right w:val="single" w:sz="8" w:space="0" w:color="EE7F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E7F00" w:themeColor="accent6"/>
          <w:left w:val="single" w:sz="8" w:space="0" w:color="EE7F00" w:themeColor="accent6"/>
          <w:bottom w:val="single" w:sz="8" w:space="0" w:color="EE7F00" w:themeColor="accent6"/>
          <w:right w:val="single" w:sz="8" w:space="0" w:color="EE7F00" w:themeColor="accent6"/>
        </w:tcBorders>
      </w:tcPr>
    </w:tblStylePr>
    <w:tblStylePr w:type="band1Horz">
      <w:tblPr/>
      <w:tcPr>
        <w:tcBorders>
          <w:top w:val="single" w:sz="8" w:space="0" w:color="EE7F00" w:themeColor="accent6"/>
          <w:left w:val="single" w:sz="8" w:space="0" w:color="EE7F00" w:themeColor="accent6"/>
          <w:bottom w:val="single" w:sz="8" w:space="0" w:color="EE7F00" w:themeColor="accent6"/>
          <w:right w:val="single" w:sz="8" w:space="0" w:color="EE7F00" w:themeColor="accent6"/>
        </w:tcBorders>
      </w:tcPr>
    </w:tblStylePr>
  </w:style>
  <w:style w:type="table" w:styleId="Lichtelijst-accent5">
    <w:name w:val="Light List Accent 5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00A7E3" w:themeColor="accent5"/>
        <w:left w:val="single" w:sz="8" w:space="0" w:color="00A7E3" w:themeColor="accent5"/>
        <w:bottom w:val="single" w:sz="8" w:space="0" w:color="00A7E3" w:themeColor="accent5"/>
        <w:right w:val="single" w:sz="8" w:space="0" w:color="00A7E3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E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E3" w:themeColor="accent5"/>
          <w:left w:val="single" w:sz="8" w:space="0" w:color="00A7E3" w:themeColor="accent5"/>
          <w:bottom w:val="single" w:sz="8" w:space="0" w:color="00A7E3" w:themeColor="accent5"/>
          <w:right w:val="single" w:sz="8" w:space="0" w:color="00A7E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E3" w:themeColor="accent5"/>
          <w:left w:val="single" w:sz="8" w:space="0" w:color="00A7E3" w:themeColor="accent5"/>
          <w:bottom w:val="single" w:sz="8" w:space="0" w:color="00A7E3" w:themeColor="accent5"/>
          <w:right w:val="single" w:sz="8" w:space="0" w:color="00A7E3" w:themeColor="accent5"/>
        </w:tcBorders>
      </w:tcPr>
    </w:tblStylePr>
    <w:tblStylePr w:type="band1Horz">
      <w:tblPr/>
      <w:tcPr>
        <w:tcBorders>
          <w:top w:val="single" w:sz="8" w:space="0" w:color="00A7E3" w:themeColor="accent5"/>
          <w:left w:val="single" w:sz="8" w:space="0" w:color="00A7E3" w:themeColor="accent5"/>
          <w:bottom w:val="single" w:sz="8" w:space="0" w:color="00A7E3" w:themeColor="accent5"/>
          <w:right w:val="single" w:sz="8" w:space="0" w:color="00A7E3" w:themeColor="accent5"/>
        </w:tcBorders>
      </w:tcPr>
    </w:tblStylePr>
  </w:style>
  <w:style w:type="table" w:styleId="Lichtelijst-accent4">
    <w:name w:val="Light List Accent 4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A5C400" w:themeColor="accent4"/>
        <w:left w:val="single" w:sz="8" w:space="0" w:color="A5C400" w:themeColor="accent4"/>
        <w:bottom w:val="single" w:sz="8" w:space="0" w:color="A5C400" w:themeColor="accent4"/>
        <w:right w:val="single" w:sz="8" w:space="0" w:color="A5C4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C4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C400" w:themeColor="accent4"/>
          <w:left w:val="single" w:sz="8" w:space="0" w:color="A5C400" w:themeColor="accent4"/>
          <w:bottom w:val="single" w:sz="8" w:space="0" w:color="A5C400" w:themeColor="accent4"/>
          <w:right w:val="single" w:sz="8" w:space="0" w:color="A5C4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C400" w:themeColor="accent4"/>
          <w:left w:val="single" w:sz="8" w:space="0" w:color="A5C400" w:themeColor="accent4"/>
          <w:bottom w:val="single" w:sz="8" w:space="0" w:color="A5C400" w:themeColor="accent4"/>
          <w:right w:val="single" w:sz="8" w:space="0" w:color="A5C400" w:themeColor="accent4"/>
        </w:tcBorders>
      </w:tcPr>
    </w:tblStylePr>
    <w:tblStylePr w:type="band1Horz">
      <w:tblPr/>
      <w:tcPr>
        <w:tcBorders>
          <w:top w:val="single" w:sz="8" w:space="0" w:color="A5C400" w:themeColor="accent4"/>
          <w:left w:val="single" w:sz="8" w:space="0" w:color="A5C400" w:themeColor="accent4"/>
          <w:bottom w:val="single" w:sz="8" w:space="0" w:color="A5C400" w:themeColor="accent4"/>
          <w:right w:val="single" w:sz="8" w:space="0" w:color="A5C400" w:themeColor="accent4"/>
        </w:tcBorders>
      </w:tcPr>
    </w:tblStylePr>
  </w:style>
  <w:style w:type="table" w:styleId="Lichtelijst-accent3">
    <w:name w:val="Light List Accent 3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2007A" w:themeColor="accent3"/>
        <w:left w:val="single" w:sz="8" w:space="0" w:color="E2007A" w:themeColor="accent3"/>
        <w:bottom w:val="single" w:sz="8" w:space="0" w:color="E2007A" w:themeColor="accent3"/>
        <w:right w:val="single" w:sz="8" w:space="0" w:color="E2007A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2007A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2007A" w:themeColor="accent3"/>
          <w:left w:val="single" w:sz="8" w:space="0" w:color="E2007A" w:themeColor="accent3"/>
          <w:bottom w:val="single" w:sz="8" w:space="0" w:color="E2007A" w:themeColor="accent3"/>
          <w:right w:val="single" w:sz="8" w:space="0" w:color="E2007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2007A" w:themeColor="accent3"/>
          <w:left w:val="single" w:sz="8" w:space="0" w:color="E2007A" w:themeColor="accent3"/>
          <w:bottom w:val="single" w:sz="8" w:space="0" w:color="E2007A" w:themeColor="accent3"/>
          <w:right w:val="single" w:sz="8" w:space="0" w:color="E2007A" w:themeColor="accent3"/>
        </w:tcBorders>
      </w:tcPr>
    </w:tblStylePr>
    <w:tblStylePr w:type="band1Horz">
      <w:tblPr/>
      <w:tcPr>
        <w:tcBorders>
          <w:top w:val="single" w:sz="8" w:space="0" w:color="E2007A" w:themeColor="accent3"/>
          <w:left w:val="single" w:sz="8" w:space="0" w:color="E2007A" w:themeColor="accent3"/>
          <w:bottom w:val="single" w:sz="8" w:space="0" w:color="E2007A" w:themeColor="accent3"/>
          <w:right w:val="single" w:sz="8" w:space="0" w:color="E2007A" w:themeColor="accent3"/>
        </w:tcBorders>
      </w:tcPr>
    </w:tblStylePr>
  </w:style>
  <w:style w:type="paragraph" w:styleId="HTML-adres">
    <w:name w:val="HTML Address"/>
    <w:basedOn w:val="ZsysbasisO2"/>
    <w:next w:val="BasistekstO2"/>
    <w:uiPriority w:val="98"/>
    <w:semiHidden/>
    <w:rsid w:val="0020607F"/>
  </w:style>
  <w:style w:type="table" w:styleId="Lichtelijst-accent2">
    <w:name w:val="Light List Accent 2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B5007C" w:themeColor="accent2"/>
        <w:left w:val="single" w:sz="8" w:space="0" w:color="B5007C" w:themeColor="accent2"/>
        <w:bottom w:val="single" w:sz="8" w:space="0" w:color="B5007C" w:themeColor="accent2"/>
        <w:right w:val="single" w:sz="8" w:space="0" w:color="B5007C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5007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5007C" w:themeColor="accent2"/>
          <w:left w:val="single" w:sz="8" w:space="0" w:color="B5007C" w:themeColor="accent2"/>
          <w:bottom w:val="single" w:sz="8" w:space="0" w:color="B5007C" w:themeColor="accent2"/>
          <w:right w:val="single" w:sz="8" w:space="0" w:color="B5007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5007C" w:themeColor="accent2"/>
          <w:left w:val="single" w:sz="8" w:space="0" w:color="B5007C" w:themeColor="accent2"/>
          <w:bottom w:val="single" w:sz="8" w:space="0" w:color="B5007C" w:themeColor="accent2"/>
          <w:right w:val="single" w:sz="8" w:space="0" w:color="B5007C" w:themeColor="accent2"/>
        </w:tcBorders>
      </w:tcPr>
    </w:tblStylePr>
    <w:tblStylePr w:type="band1Horz">
      <w:tblPr/>
      <w:tcPr>
        <w:tcBorders>
          <w:top w:val="single" w:sz="8" w:space="0" w:color="B5007C" w:themeColor="accent2"/>
          <w:left w:val="single" w:sz="8" w:space="0" w:color="B5007C" w:themeColor="accent2"/>
          <w:bottom w:val="single" w:sz="8" w:space="0" w:color="B5007C" w:themeColor="accent2"/>
          <w:right w:val="single" w:sz="8" w:space="0" w:color="B5007C" w:themeColor="accent2"/>
        </w:tcBorders>
      </w:tcPr>
    </w:tblStylePr>
  </w:style>
  <w:style w:type="table" w:styleId="Lichtearcering-accent6">
    <w:name w:val="Light Shading Accent 6"/>
    <w:basedOn w:val="Standaardtabel"/>
    <w:uiPriority w:val="60"/>
    <w:semiHidden/>
    <w:rsid w:val="00E07762"/>
    <w:pPr>
      <w:spacing w:line="240" w:lineRule="auto"/>
    </w:pPr>
    <w:rPr>
      <w:color w:val="B25E00" w:themeColor="accent6" w:themeShade="BF"/>
    </w:rPr>
    <w:tblPr>
      <w:tblStyleRowBandSize w:val="1"/>
      <w:tblStyleColBandSize w:val="1"/>
      <w:tblBorders>
        <w:top w:val="single" w:sz="8" w:space="0" w:color="EE7F00" w:themeColor="accent6"/>
        <w:bottom w:val="single" w:sz="8" w:space="0" w:color="EE7F0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7F00" w:themeColor="accent6"/>
          <w:left w:val="nil"/>
          <w:bottom w:val="single" w:sz="8" w:space="0" w:color="EE7F0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7F00" w:themeColor="accent6"/>
          <w:left w:val="nil"/>
          <w:bottom w:val="single" w:sz="8" w:space="0" w:color="EE7F0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FBB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FBB" w:themeFill="accent6" w:themeFillTint="3F"/>
      </w:tcPr>
    </w:tblStylePr>
  </w:style>
  <w:style w:type="table" w:styleId="Klassieketabel1">
    <w:name w:val="Table Classic 1"/>
    <w:basedOn w:val="Standaardtabel"/>
    <w:semiHidden/>
    <w:rsid w:val="008D7BD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semiHidden/>
    <w:rsid w:val="008D7BD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semiHidden/>
    <w:rsid w:val="008D7BDD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semiHidden/>
    <w:rsid w:val="008D7BDD"/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semiHidden/>
    <w:rsid w:val="008D7BDD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semiHidden/>
    <w:rsid w:val="008D7BDD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Lijst">
    <w:name w:val="List"/>
    <w:basedOn w:val="ZsysbasisO2"/>
    <w:next w:val="BasistekstO2"/>
    <w:uiPriority w:val="98"/>
    <w:semiHidden/>
    <w:rsid w:val="00F33259"/>
    <w:pPr>
      <w:ind w:left="284" w:hanging="284"/>
    </w:pPr>
  </w:style>
  <w:style w:type="paragraph" w:styleId="Lijst2">
    <w:name w:val="List 2"/>
    <w:basedOn w:val="ZsysbasisO2"/>
    <w:next w:val="BasistekstO2"/>
    <w:uiPriority w:val="98"/>
    <w:semiHidden/>
    <w:rsid w:val="00F33259"/>
    <w:pPr>
      <w:ind w:left="568" w:hanging="284"/>
    </w:pPr>
  </w:style>
  <w:style w:type="paragraph" w:styleId="Lijst3">
    <w:name w:val="List 3"/>
    <w:basedOn w:val="ZsysbasisO2"/>
    <w:next w:val="BasistekstO2"/>
    <w:uiPriority w:val="98"/>
    <w:semiHidden/>
    <w:rsid w:val="00F33259"/>
    <w:pPr>
      <w:ind w:left="851" w:hanging="284"/>
    </w:pPr>
  </w:style>
  <w:style w:type="paragraph" w:styleId="Lijst4">
    <w:name w:val="List 4"/>
    <w:basedOn w:val="ZsysbasisO2"/>
    <w:next w:val="BasistekstO2"/>
    <w:uiPriority w:val="98"/>
    <w:semiHidden/>
    <w:rsid w:val="00F33259"/>
    <w:pPr>
      <w:ind w:left="1135" w:hanging="284"/>
    </w:pPr>
  </w:style>
  <w:style w:type="paragraph" w:styleId="Lijst5">
    <w:name w:val="List 5"/>
    <w:basedOn w:val="ZsysbasisO2"/>
    <w:next w:val="BasistekstO2"/>
    <w:uiPriority w:val="98"/>
    <w:semiHidden/>
    <w:rsid w:val="00F33259"/>
    <w:pPr>
      <w:ind w:left="1418" w:hanging="284"/>
    </w:pPr>
  </w:style>
  <w:style w:type="paragraph" w:styleId="Index1">
    <w:name w:val="index 1"/>
    <w:basedOn w:val="ZsysbasisO2"/>
    <w:next w:val="BasistekstO2"/>
    <w:uiPriority w:val="98"/>
    <w:semiHidden/>
    <w:rsid w:val="00F33259"/>
  </w:style>
  <w:style w:type="paragraph" w:styleId="Lijstopsomteken">
    <w:name w:val="List Bullet"/>
    <w:basedOn w:val="ZsysbasisO2"/>
    <w:next w:val="BasistekstO2"/>
    <w:uiPriority w:val="98"/>
    <w:semiHidden/>
    <w:rsid w:val="00E7078D"/>
    <w:pPr>
      <w:numPr>
        <w:numId w:val="10"/>
      </w:numPr>
      <w:ind w:left="357" w:hanging="357"/>
    </w:pPr>
  </w:style>
  <w:style w:type="paragraph" w:styleId="Lijstopsomteken2">
    <w:name w:val="List Bullet 2"/>
    <w:basedOn w:val="ZsysbasisO2"/>
    <w:next w:val="BasistekstO2"/>
    <w:uiPriority w:val="98"/>
    <w:semiHidden/>
    <w:rsid w:val="00E7078D"/>
    <w:pPr>
      <w:numPr>
        <w:numId w:val="11"/>
      </w:numPr>
      <w:ind w:left="641" w:hanging="357"/>
    </w:pPr>
  </w:style>
  <w:style w:type="paragraph" w:styleId="Lijstopsomteken3">
    <w:name w:val="List Bullet 3"/>
    <w:basedOn w:val="ZsysbasisO2"/>
    <w:next w:val="BasistekstO2"/>
    <w:uiPriority w:val="98"/>
    <w:semiHidden/>
    <w:rsid w:val="00E7078D"/>
    <w:pPr>
      <w:numPr>
        <w:numId w:val="12"/>
      </w:numPr>
      <w:ind w:left="924" w:hanging="357"/>
    </w:pPr>
  </w:style>
  <w:style w:type="paragraph" w:styleId="Lijstopsomteken4">
    <w:name w:val="List Bullet 4"/>
    <w:basedOn w:val="ZsysbasisO2"/>
    <w:next w:val="BasistekstO2"/>
    <w:uiPriority w:val="98"/>
    <w:semiHidden/>
    <w:rsid w:val="00E7078D"/>
    <w:pPr>
      <w:numPr>
        <w:numId w:val="13"/>
      </w:numPr>
      <w:ind w:left="1208" w:hanging="357"/>
    </w:pPr>
  </w:style>
  <w:style w:type="paragraph" w:styleId="Lijstnummering">
    <w:name w:val="List Number"/>
    <w:basedOn w:val="ZsysbasisO2"/>
    <w:next w:val="BasistekstO2"/>
    <w:uiPriority w:val="98"/>
    <w:semiHidden/>
    <w:rsid w:val="00705849"/>
    <w:pPr>
      <w:numPr>
        <w:numId w:val="15"/>
      </w:numPr>
      <w:ind w:left="357" w:hanging="357"/>
    </w:pPr>
  </w:style>
  <w:style w:type="paragraph" w:styleId="Lijstnummering2">
    <w:name w:val="List Number 2"/>
    <w:basedOn w:val="ZsysbasisO2"/>
    <w:next w:val="BasistekstO2"/>
    <w:uiPriority w:val="98"/>
    <w:semiHidden/>
    <w:rsid w:val="00705849"/>
    <w:pPr>
      <w:numPr>
        <w:numId w:val="16"/>
      </w:numPr>
      <w:ind w:left="641" w:hanging="357"/>
    </w:pPr>
  </w:style>
  <w:style w:type="paragraph" w:styleId="Lijstnummering3">
    <w:name w:val="List Number 3"/>
    <w:basedOn w:val="ZsysbasisO2"/>
    <w:next w:val="BasistekstO2"/>
    <w:uiPriority w:val="98"/>
    <w:semiHidden/>
    <w:rsid w:val="00705849"/>
    <w:pPr>
      <w:numPr>
        <w:numId w:val="17"/>
      </w:numPr>
      <w:ind w:left="924" w:hanging="357"/>
    </w:pPr>
  </w:style>
  <w:style w:type="paragraph" w:styleId="Lijstnummering4">
    <w:name w:val="List Number 4"/>
    <w:basedOn w:val="ZsysbasisO2"/>
    <w:next w:val="BasistekstO2"/>
    <w:uiPriority w:val="98"/>
    <w:semiHidden/>
    <w:rsid w:val="00705849"/>
    <w:pPr>
      <w:numPr>
        <w:numId w:val="18"/>
      </w:numPr>
      <w:ind w:left="1208" w:hanging="357"/>
    </w:pPr>
  </w:style>
  <w:style w:type="paragraph" w:styleId="Lijstnummering5">
    <w:name w:val="List Number 5"/>
    <w:basedOn w:val="ZsysbasisO2"/>
    <w:next w:val="BasistekstO2"/>
    <w:uiPriority w:val="98"/>
    <w:semiHidden/>
    <w:rsid w:val="00705849"/>
    <w:pPr>
      <w:numPr>
        <w:numId w:val="19"/>
      </w:numPr>
      <w:ind w:left="1491" w:hanging="357"/>
    </w:pPr>
  </w:style>
  <w:style w:type="paragraph" w:styleId="Lijstvoortzetting">
    <w:name w:val="List Continue"/>
    <w:basedOn w:val="ZsysbasisO2"/>
    <w:next w:val="BasistekstO2"/>
    <w:uiPriority w:val="98"/>
    <w:semiHidden/>
    <w:rsid w:val="00705849"/>
    <w:pPr>
      <w:ind w:left="284"/>
    </w:pPr>
  </w:style>
  <w:style w:type="paragraph" w:styleId="Lijstvoortzetting2">
    <w:name w:val="List Continue 2"/>
    <w:basedOn w:val="ZsysbasisO2"/>
    <w:next w:val="BasistekstO2"/>
    <w:uiPriority w:val="98"/>
    <w:semiHidden/>
    <w:rsid w:val="00705849"/>
    <w:pPr>
      <w:ind w:left="567"/>
    </w:pPr>
  </w:style>
  <w:style w:type="paragraph" w:styleId="Lijstvoortzetting3">
    <w:name w:val="List Continue 3"/>
    <w:basedOn w:val="ZsysbasisO2"/>
    <w:next w:val="BasistekstO2"/>
    <w:uiPriority w:val="98"/>
    <w:semiHidden/>
    <w:rsid w:val="00705849"/>
    <w:pPr>
      <w:ind w:left="851"/>
    </w:pPr>
  </w:style>
  <w:style w:type="paragraph" w:styleId="Lijstvoortzetting4">
    <w:name w:val="List Continue 4"/>
    <w:basedOn w:val="ZsysbasisO2"/>
    <w:next w:val="BasistekstO2"/>
    <w:uiPriority w:val="98"/>
    <w:semiHidden/>
    <w:rsid w:val="00705849"/>
    <w:pPr>
      <w:ind w:left="1134"/>
    </w:pPr>
  </w:style>
  <w:style w:type="paragraph" w:styleId="Lijstvoortzetting5">
    <w:name w:val="List Continue 5"/>
    <w:basedOn w:val="ZsysbasisO2"/>
    <w:next w:val="BasistekstO2"/>
    <w:uiPriority w:val="98"/>
    <w:semiHidden/>
    <w:rsid w:val="00705849"/>
    <w:pPr>
      <w:ind w:left="1418"/>
    </w:pPr>
  </w:style>
  <w:style w:type="character" w:styleId="Intensievebenadrukking">
    <w:name w:val="Intense Emphasis"/>
    <w:basedOn w:val="Standaardalinea-lettertype"/>
    <w:uiPriority w:val="98"/>
    <w:semiHidden/>
    <w:rsid w:val="00FC3FA5"/>
    <w:rPr>
      <w:b/>
      <w:bCs/>
      <w:i/>
      <w:iCs/>
      <w:color w:val="auto"/>
    </w:rPr>
  </w:style>
  <w:style w:type="paragraph" w:styleId="Normaalweb">
    <w:name w:val="Normal (Web)"/>
    <w:basedOn w:val="ZsysbasisO2"/>
    <w:next w:val="BasistekstO2"/>
    <w:uiPriority w:val="98"/>
    <w:semiHidden/>
    <w:rsid w:val="0020607F"/>
  </w:style>
  <w:style w:type="paragraph" w:styleId="Notitiekop">
    <w:name w:val="Note Heading"/>
    <w:basedOn w:val="ZsysbasisO2"/>
    <w:next w:val="BasistekstO2"/>
    <w:uiPriority w:val="98"/>
    <w:semiHidden/>
    <w:rsid w:val="0020607F"/>
  </w:style>
  <w:style w:type="paragraph" w:styleId="Plattetekst">
    <w:name w:val="Body Text"/>
    <w:basedOn w:val="ZsysbasisO2"/>
    <w:next w:val="BasistekstO2"/>
    <w:link w:val="PlattetekstChar"/>
    <w:uiPriority w:val="98"/>
    <w:semiHidden/>
    <w:rsid w:val="0020607F"/>
  </w:style>
  <w:style w:type="paragraph" w:styleId="Plattetekst2">
    <w:name w:val="Body Text 2"/>
    <w:basedOn w:val="ZsysbasisO2"/>
    <w:next w:val="BasistekstO2"/>
    <w:link w:val="Plattetekst2Char"/>
    <w:uiPriority w:val="98"/>
    <w:semiHidden/>
    <w:rsid w:val="00E7078D"/>
  </w:style>
  <w:style w:type="paragraph" w:styleId="Plattetekst3">
    <w:name w:val="Body Text 3"/>
    <w:basedOn w:val="ZsysbasisO2"/>
    <w:next w:val="BasistekstO2"/>
    <w:uiPriority w:val="98"/>
    <w:semiHidden/>
    <w:rsid w:val="0020607F"/>
  </w:style>
  <w:style w:type="paragraph" w:styleId="Platteteksteersteinspringing">
    <w:name w:val="Body Text First Indent"/>
    <w:basedOn w:val="ZsysbasisO2"/>
    <w:next w:val="BasistekstO2"/>
    <w:link w:val="PlatteteksteersteinspringingChar"/>
    <w:uiPriority w:val="98"/>
    <w:semiHidden/>
    <w:rsid w:val="00E7078D"/>
    <w:pPr>
      <w:ind w:firstLine="360"/>
    </w:pPr>
  </w:style>
  <w:style w:type="character" w:customStyle="1" w:styleId="PlatteteksteersteinspringingChar">
    <w:name w:val="Platte tekst eerste inspringing Char"/>
    <w:basedOn w:val="PlattetekstChar"/>
    <w:link w:val="Platteteksteersteinspringing"/>
    <w:rsid w:val="00E7078D"/>
    <w:rPr>
      <w:rFonts w:asciiTheme="minorHAnsi" w:hAnsiTheme="minorHAnsi" w:cs="Maiandra GD"/>
      <w:color w:val="000000" w:themeColor="text1"/>
      <w:sz w:val="18"/>
      <w:szCs w:val="18"/>
    </w:rPr>
  </w:style>
  <w:style w:type="paragraph" w:styleId="Plattetekstinspringen">
    <w:name w:val="Body Text Indent"/>
    <w:basedOn w:val="ZsysbasisO2"/>
    <w:next w:val="BasistekstO2"/>
    <w:link w:val="PlattetekstinspringenChar"/>
    <w:uiPriority w:val="98"/>
    <w:semiHidden/>
    <w:rsid w:val="00E7078D"/>
    <w:pPr>
      <w:ind w:left="284"/>
    </w:pPr>
  </w:style>
  <w:style w:type="character" w:customStyle="1" w:styleId="PlattetekstinspringenChar">
    <w:name w:val="Platte tekst inspringen Char"/>
    <w:basedOn w:val="Standaardalinea-lettertype"/>
    <w:link w:val="Plattetekstinspringen"/>
    <w:rsid w:val="00E7078D"/>
    <w:rPr>
      <w:rFonts w:ascii="Maiandra GD" w:hAnsi="Maiandra GD" w:cs="Maiandra GD"/>
      <w:sz w:val="18"/>
      <w:szCs w:val="18"/>
    </w:rPr>
  </w:style>
  <w:style w:type="paragraph" w:styleId="Platteteksteersteinspringing2">
    <w:name w:val="Body Text First Indent 2"/>
    <w:basedOn w:val="ZsysbasisO2"/>
    <w:next w:val="BasistekstO2"/>
    <w:link w:val="Platteteksteersteinspringing2Char"/>
    <w:uiPriority w:val="98"/>
    <w:semiHidden/>
    <w:rsid w:val="00E7078D"/>
    <w:pPr>
      <w:ind w:left="360" w:firstLine="360"/>
    </w:pPr>
  </w:style>
  <w:style w:type="table" w:styleId="Professioneletabel">
    <w:name w:val="Table Professional"/>
    <w:basedOn w:val="Standaardtabel"/>
    <w:semiHidden/>
    <w:rsid w:val="008D7BD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ZsysbasisO2Char">
    <w:name w:val="Zsysbasis O2 Char"/>
    <w:basedOn w:val="Standaardalinea-lettertype"/>
    <w:link w:val="ZsysbasisO2"/>
    <w:semiHidden/>
    <w:rsid w:val="00066DF0"/>
    <w:rPr>
      <w:rFonts w:ascii="Arial" w:hAnsi="Arial" w:cs="Arial"/>
      <w:color w:val="000000" w:themeColor="text1"/>
      <w:sz w:val="19"/>
      <w:szCs w:val="18"/>
    </w:rPr>
  </w:style>
  <w:style w:type="paragraph" w:styleId="Standaardinspringing">
    <w:name w:val="Normal Indent"/>
    <w:basedOn w:val="ZsysbasisO2"/>
    <w:next w:val="BasistekstO2"/>
    <w:uiPriority w:val="98"/>
    <w:semiHidden/>
    <w:rsid w:val="0020607F"/>
  </w:style>
  <w:style w:type="table" w:styleId="Tabelkolommen1">
    <w:name w:val="Table Columns 1"/>
    <w:basedOn w:val="Standaardtabel"/>
    <w:semiHidden/>
    <w:rsid w:val="008D7BDD"/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semiHidden/>
    <w:rsid w:val="008D7BD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semiHidden/>
    <w:rsid w:val="008D7BDD"/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semiHidden/>
    <w:rsid w:val="008D7BD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semiHidden/>
    <w:rsid w:val="008D7BDD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ijst1">
    <w:name w:val="Table List 1"/>
    <w:basedOn w:val="Standaardtabel"/>
    <w:semiHidden/>
    <w:rsid w:val="008D7BD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semiHidden/>
    <w:rsid w:val="008D7BD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semiHidden/>
    <w:rsid w:val="008D7BDD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semiHidden/>
    <w:rsid w:val="008D7BD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semiHidden/>
    <w:rsid w:val="008D7BD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semiHidden/>
    <w:rsid w:val="008D7BD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semiHidden/>
    <w:rsid w:val="008D7BD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raster">
    <w:name w:val="Table Grid"/>
    <w:basedOn w:val="Standaardtabel"/>
    <w:semiHidden/>
    <w:rsid w:val="00922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1">
    <w:name w:val="Table Grid 1"/>
    <w:basedOn w:val="Standaardtabel"/>
    <w:semiHidden/>
    <w:rsid w:val="008D7BD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semiHidden/>
    <w:rsid w:val="008D7BDD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semiHidden/>
    <w:rsid w:val="008D7BDD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semiHidden/>
    <w:rsid w:val="008D7BDD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semiHidden/>
    <w:rsid w:val="008D7BDD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thema">
    <w:name w:val="Table Theme"/>
    <w:basedOn w:val="Standaardtabel"/>
    <w:semiHidden/>
    <w:rsid w:val="008D7B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erfijndetabel1">
    <w:name w:val="Table Subtle 1"/>
    <w:basedOn w:val="Standaardtabel"/>
    <w:semiHidden/>
    <w:rsid w:val="008D7BD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semiHidden/>
    <w:rsid w:val="008D7BD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Voetnootmarkering">
    <w:name w:val="footnote reference"/>
    <w:aliases w:val="Voetnootmarkering O2"/>
    <w:basedOn w:val="Standaardalinea-lettertype"/>
    <w:uiPriority w:val="4"/>
    <w:rsid w:val="00CB7600"/>
    <w:rPr>
      <w:vertAlign w:val="superscript"/>
    </w:rPr>
  </w:style>
  <w:style w:type="paragraph" w:styleId="Voetnoottekst">
    <w:name w:val="footnote text"/>
    <w:aliases w:val="Voetnoottekst O2"/>
    <w:basedOn w:val="ZsysbasisO2"/>
    <w:uiPriority w:val="4"/>
    <w:rsid w:val="00CB7600"/>
    <w:rPr>
      <w:sz w:val="15"/>
    </w:rPr>
  </w:style>
  <w:style w:type="table" w:styleId="Webtabel1">
    <w:name w:val="Table Web 1"/>
    <w:basedOn w:val="Standaardtabel"/>
    <w:semiHidden/>
    <w:rsid w:val="008D7BDD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semiHidden/>
    <w:rsid w:val="008D7BDD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semiHidden/>
    <w:rsid w:val="008D7BD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Zwaar">
    <w:name w:val="Strong"/>
    <w:basedOn w:val="Standaardalinea-lettertype"/>
    <w:uiPriority w:val="98"/>
    <w:semiHidden/>
    <w:rsid w:val="00451FDB"/>
    <w:rPr>
      <w:b w:val="0"/>
      <w:bCs w:val="0"/>
    </w:rPr>
  </w:style>
  <w:style w:type="paragraph" w:styleId="Datum">
    <w:name w:val="Date"/>
    <w:basedOn w:val="ZsysbasisO2"/>
    <w:next w:val="BasistekstO2"/>
    <w:uiPriority w:val="98"/>
    <w:semiHidden/>
    <w:rsid w:val="0020607F"/>
  </w:style>
  <w:style w:type="paragraph" w:styleId="Tekstzonderopmaak">
    <w:name w:val="Plain Text"/>
    <w:basedOn w:val="ZsysbasisO2"/>
    <w:next w:val="BasistekstO2"/>
    <w:uiPriority w:val="98"/>
    <w:semiHidden/>
    <w:rsid w:val="0020607F"/>
  </w:style>
  <w:style w:type="paragraph" w:styleId="Ballontekst">
    <w:name w:val="Balloon Text"/>
    <w:basedOn w:val="ZsysbasisO2"/>
    <w:next w:val="BasistekstO2"/>
    <w:uiPriority w:val="98"/>
    <w:semiHidden/>
    <w:rsid w:val="0020607F"/>
  </w:style>
  <w:style w:type="paragraph" w:styleId="Bijschrift">
    <w:name w:val="caption"/>
    <w:aliases w:val="Bijschrift O2"/>
    <w:basedOn w:val="ZsysbasisO2"/>
    <w:next w:val="BasistekstO2"/>
    <w:uiPriority w:val="4"/>
    <w:rsid w:val="0020607F"/>
  </w:style>
  <w:style w:type="character" w:customStyle="1" w:styleId="TekstopmerkingChar">
    <w:name w:val="Tekst opmerking Char"/>
    <w:basedOn w:val="ZsysbasisO2Char"/>
    <w:link w:val="Tekstopmerking"/>
    <w:semiHidden/>
    <w:rsid w:val="008736AE"/>
    <w:rPr>
      <w:rFonts w:asciiTheme="minorHAnsi" w:hAnsiTheme="minorHAnsi" w:cs="Maiandra GD"/>
      <w:color w:val="000000" w:themeColor="text1"/>
      <w:sz w:val="18"/>
      <w:szCs w:val="18"/>
    </w:rPr>
  </w:style>
  <w:style w:type="paragraph" w:styleId="Documentstructuur">
    <w:name w:val="Document Map"/>
    <w:basedOn w:val="ZsysbasisO2"/>
    <w:next w:val="BasistekstO2"/>
    <w:uiPriority w:val="98"/>
    <w:semiHidden/>
    <w:rsid w:val="0020607F"/>
  </w:style>
  <w:style w:type="table" w:styleId="Lichtearcering-accent5">
    <w:name w:val="Light Shading Accent 5"/>
    <w:basedOn w:val="Standaardtabel"/>
    <w:uiPriority w:val="60"/>
    <w:semiHidden/>
    <w:rsid w:val="00E07762"/>
    <w:pPr>
      <w:spacing w:line="240" w:lineRule="auto"/>
    </w:pPr>
    <w:rPr>
      <w:color w:val="007CAA" w:themeColor="accent5" w:themeShade="BF"/>
    </w:rPr>
    <w:tblPr>
      <w:tblStyleRowBandSize w:val="1"/>
      <w:tblStyleColBandSize w:val="1"/>
      <w:tblBorders>
        <w:top w:val="single" w:sz="8" w:space="0" w:color="00A7E3" w:themeColor="accent5"/>
        <w:bottom w:val="single" w:sz="8" w:space="0" w:color="00A7E3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E3" w:themeColor="accent5"/>
          <w:left w:val="nil"/>
          <w:bottom w:val="single" w:sz="8" w:space="0" w:color="00A7E3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E3" w:themeColor="accent5"/>
          <w:left w:val="nil"/>
          <w:bottom w:val="single" w:sz="8" w:space="0" w:color="00A7E3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CF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9ECFF" w:themeFill="accent5" w:themeFillTint="3F"/>
      </w:tcPr>
    </w:tblStylePr>
  </w:style>
  <w:style w:type="paragraph" w:styleId="Eindnoottekst">
    <w:name w:val="endnote text"/>
    <w:aliases w:val="Eindnoottekst O2"/>
    <w:basedOn w:val="ZsysbasisO2"/>
    <w:next w:val="BasistekstO2"/>
    <w:uiPriority w:val="4"/>
    <w:rsid w:val="0020607F"/>
  </w:style>
  <w:style w:type="paragraph" w:styleId="Indexkop">
    <w:name w:val="index heading"/>
    <w:basedOn w:val="ZsysbasisO2"/>
    <w:next w:val="BasistekstO2"/>
    <w:uiPriority w:val="98"/>
    <w:semiHidden/>
    <w:rsid w:val="0020607F"/>
  </w:style>
  <w:style w:type="paragraph" w:styleId="Kopbronvermelding">
    <w:name w:val="toa heading"/>
    <w:basedOn w:val="ZsysbasisO2"/>
    <w:next w:val="BasistekstO2"/>
    <w:uiPriority w:val="98"/>
    <w:semiHidden/>
    <w:rsid w:val="0020607F"/>
  </w:style>
  <w:style w:type="paragraph" w:styleId="Lijstopsomteken5">
    <w:name w:val="List Bullet 5"/>
    <w:basedOn w:val="ZsysbasisO2"/>
    <w:next w:val="BasistekstO2"/>
    <w:uiPriority w:val="98"/>
    <w:semiHidden/>
    <w:rsid w:val="00E7078D"/>
    <w:pPr>
      <w:numPr>
        <w:numId w:val="14"/>
      </w:numPr>
      <w:ind w:left="1491" w:hanging="357"/>
    </w:pPr>
  </w:style>
  <w:style w:type="paragraph" w:styleId="Macrotekst">
    <w:name w:val="macro"/>
    <w:basedOn w:val="ZsysbasisO2"/>
    <w:next w:val="BasistekstO2"/>
    <w:uiPriority w:val="98"/>
    <w:semiHidden/>
    <w:rsid w:val="0020607F"/>
  </w:style>
  <w:style w:type="paragraph" w:styleId="Tekstopmerking">
    <w:name w:val="annotation text"/>
    <w:basedOn w:val="ZsysbasisO2"/>
    <w:next w:val="BasistekstO2"/>
    <w:link w:val="TekstopmerkingChar"/>
    <w:uiPriority w:val="98"/>
    <w:semiHidden/>
    <w:rsid w:val="0020607F"/>
  </w:style>
  <w:style w:type="character" w:styleId="Intensieveverwijzing">
    <w:name w:val="Intense Reference"/>
    <w:basedOn w:val="Standaardalinea-lettertype"/>
    <w:uiPriority w:val="98"/>
    <w:semiHidden/>
    <w:rsid w:val="00FC3FA5"/>
    <w:rPr>
      <w:b/>
      <w:bCs/>
      <w:smallCaps/>
      <w:color w:val="auto"/>
      <w:spacing w:val="5"/>
      <w:u w:val="single"/>
    </w:rPr>
  </w:style>
  <w:style w:type="character" w:styleId="Verwijzingopmerking">
    <w:name w:val="annotation reference"/>
    <w:basedOn w:val="Standaardalinea-lettertype"/>
    <w:uiPriority w:val="98"/>
    <w:semiHidden/>
    <w:rsid w:val="0020607F"/>
    <w:rPr>
      <w:sz w:val="18"/>
      <w:szCs w:val="18"/>
    </w:rPr>
  </w:style>
  <w:style w:type="paragraph" w:customStyle="1" w:styleId="Opsommingteken1eniveauO2">
    <w:name w:val="Opsomming teken 1e niveau O2"/>
    <w:basedOn w:val="ZsysbasisO2"/>
    <w:uiPriority w:val="4"/>
    <w:qFormat/>
    <w:rsid w:val="004B1EB0"/>
    <w:pPr>
      <w:numPr>
        <w:numId w:val="45"/>
      </w:numPr>
    </w:pPr>
    <w:rPr>
      <w:lang w:val="en-US"/>
    </w:rPr>
  </w:style>
  <w:style w:type="paragraph" w:customStyle="1" w:styleId="Opsommingteken2eniveauO2">
    <w:name w:val="Opsomming teken 2e niveau O2"/>
    <w:basedOn w:val="ZsysbasisO2"/>
    <w:uiPriority w:val="4"/>
    <w:qFormat/>
    <w:rsid w:val="009F036A"/>
    <w:pPr>
      <w:numPr>
        <w:ilvl w:val="1"/>
        <w:numId w:val="45"/>
      </w:numPr>
    </w:pPr>
    <w:rPr>
      <w:lang w:val="en-US"/>
    </w:rPr>
  </w:style>
  <w:style w:type="paragraph" w:customStyle="1" w:styleId="Opsommingteken3eniveauO2">
    <w:name w:val="Opsomming teken 3e niveau O2"/>
    <w:basedOn w:val="ZsysbasisO2"/>
    <w:uiPriority w:val="4"/>
    <w:qFormat/>
    <w:rsid w:val="005C5E1B"/>
    <w:pPr>
      <w:numPr>
        <w:ilvl w:val="2"/>
        <w:numId w:val="45"/>
      </w:numPr>
    </w:pPr>
    <w:rPr>
      <w:lang w:val="en-US"/>
    </w:rPr>
  </w:style>
  <w:style w:type="paragraph" w:customStyle="1" w:styleId="Opsommingbolletje1eniveauO2">
    <w:name w:val="Opsomming bolletje 1e niveau O2"/>
    <w:basedOn w:val="ZsysbasisO2"/>
    <w:uiPriority w:val="4"/>
    <w:rsid w:val="004676B7"/>
    <w:pPr>
      <w:numPr>
        <w:numId w:val="27"/>
      </w:numPr>
    </w:pPr>
  </w:style>
  <w:style w:type="paragraph" w:customStyle="1" w:styleId="Opsommingbolletje2eniveauO2">
    <w:name w:val="Opsomming bolletje 2e niveau O2"/>
    <w:basedOn w:val="ZsysbasisO2"/>
    <w:uiPriority w:val="4"/>
    <w:rsid w:val="00FE3EEF"/>
    <w:pPr>
      <w:numPr>
        <w:ilvl w:val="1"/>
        <w:numId w:val="27"/>
      </w:numPr>
    </w:pPr>
  </w:style>
  <w:style w:type="paragraph" w:customStyle="1" w:styleId="Opsommingbolletje3eniveauO2">
    <w:name w:val="Opsomming bolletje 3e niveau O2"/>
    <w:basedOn w:val="ZsysbasisO2"/>
    <w:uiPriority w:val="4"/>
    <w:rsid w:val="00645AB9"/>
    <w:pPr>
      <w:numPr>
        <w:ilvl w:val="2"/>
        <w:numId w:val="27"/>
      </w:numPr>
    </w:pPr>
  </w:style>
  <w:style w:type="numbering" w:customStyle="1" w:styleId="OpsommingbolletjeO2">
    <w:name w:val="Opsomming bolletje O2"/>
    <w:uiPriority w:val="4"/>
    <w:semiHidden/>
    <w:rsid w:val="004A5917"/>
    <w:pPr>
      <w:numPr>
        <w:numId w:val="25"/>
      </w:numPr>
    </w:pPr>
  </w:style>
  <w:style w:type="paragraph" w:customStyle="1" w:styleId="Opsommingkleineletter1eniveauO2">
    <w:name w:val="Opsomming kleine letter 1e niveau O2"/>
    <w:basedOn w:val="ZsysbasisO2"/>
    <w:uiPriority w:val="4"/>
    <w:rsid w:val="009E08C6"/>
    <w:pPr>
      <w:numPr>
        <w:numId w:val="29"/>
      </w:numPr>
    </w:pPr>
  </w:style>
  <w:style w:type="paragraph" w:customStyle="1" w:styleId="Opsommingkleineletter2eniveauO2">
    <w:name w:val="Opsomming kleine letter 2e niveau O2"/>
    <w:basedOn w:val="ZsysbasisO2"/>
    <w:uiPriority w:val="4"/>
    <w:rsid w:val="00E3726E"/>
    <w:pPr>
      <w:numPr>
        <w:ilvl w:val="1"/>
        <w:numId w:val="29"/>
      </w:numPr>
    </w:pPr>
  </w:style>
  <w:style w:type="paragraph" w:customStyle="1" w:styleId="Opsommingkleineletter3eniveauO2">
    <w:name w:val="Opsomming kleine letter 3e niveau O2"/>
    <w:basedOn w:val="ZsysbasisO2"/>
    <w:uiPriority w:val="4"/>
    <w:rsid w:val="00E945CA"/>
    <w:pPr>
      <w:numPr>
        <w:ilvl w:val="2"/>
        <w:numId w:val="29"/>
      </w:numPr>
    </w:pPr>
  </w:style>
  <w:style w:type="numbering" w:customStyle="1" w:styleId="OpsommingkleineletterO2">
    <w:name w:val="Opsomming kleine letter O2"/>
    <w:uiPriority w:val="4"/>
    <w:semiHidden/>
    <w:rsid w:val="00D47F69"/>
    <w:pPr>
      <w:numPr>
        <w:numId w:val="6"/>
      </w:numPr>
    </w:pPr>
  </w:style>
  <w:style w:type="paragraph" w:customStyle="1" w:styleId="Opsommingnummer1eniveauO2">
    <w:name w:val="Opsomming nummer 1e niveau O2"/>
    <w:basedOn w:val="ZsysbasisO2"/>
    <w:uiPriority w:val="4"/>
    <w:rsid w:val="003F4FBB"/>
    <w:pPr>
      <w:numPr>
        <w:numId w:val="33"/>
      </w:numPr>
    </w:pPr>
  </w:style>
  <w:style w:type="paragraph" w:customStyle="1" w:styleId="Opsommingnummer2eniveauO2">
    <w:name w:val="Opsomming nummer 2e niveau O2"/>
    <w:basedOn w:val="ZsysbasisO2"/>
    <w:uiPriority w:val="4"/>
    <w:rsid w:val="00214ACD"/>
    <w:pPr>
      <w:numPr>
        <w:ilvl w:val="1"/>
        <w:numId w:val="33"/>
      </w:numPr>
    </w:pPr>
  </w:style>
  <w:style w:type="paragraph" w:customStyle="1" w:styleId="Opsommingnummer3eniveauO2">
    <w:name w:val="Opsomming nummer 3e niveau O2"/>
    <w:basedOn w:val="ZsysbasisO2"/>
    <w:uiPriority w:val="4"/>
    <w:rsid w:val="00B54C63"/>
    <w:pPr>
      <w:numPr>
        <w:ilvl w:val="2"/>
        <w:numId w:val="33"/>
      </w:numPr>
    </w:pPr>
  </w:style>
  <w:style w:type="numbering" w:customStyle="1" w:styleId="OpsommingnummerO2">
    <w:name w:val="Opsomming nummer O2"/>
    <w:uiPriority w:val="4"/>
    <w:semiHidden/>
    <w:rsid w:val="0062457F"/>
    <w:pPr>
      <w:numPr>
        <w:numId w:val="1"/>
      </w:numPr>
    </w:pPr>
  </w:style>
  <w:style w:type="paragraph" w:customStyle="1" w:styleId="Opsommingopenrondje1eniveauO2">
    <w:name w:val="Opsomming open rondje 1e niveau O2"/>
    <w:basedOn w:val="ZsysbasisO2"/>
    <w:uiPriority w:val="4"/>
    <w:rsid w:val="0031746B"/>
    <w:pPr>
      <w:numPr>
        <w:numId w:val="37"/>
      </w:numPr>
    </w:pPr>
  </w:style>
  <w:style w:type="paragraph" w:customStyle="1" w:styleId="Opsommingopenrondje2eniveauO2">
    <w:name w:val="Opsomming open rondje 2e niveau O2"/>
    <w:basedOn w:val="ZsysbasisO2"/>
    <w:uiPriority w:val="4"/>
    <w:rsid w:val="00B66970"/>
    <w:pPr>
      <w:numPr>
        <w:ilvl w:val="1"/>
        <w:numId w:val="37"/>
      </w:numPr>
    </w:pPr>
  </w:style>
  <w:style w:type="paragraph" w:customStyle="1" w:styleId="Opsommingopenrondje3eniveauO2">
    <w:name w:val="Opsomming open rondje 3e niveau O2"/>
    <w:basedOn w:val="ZsysbasisO2"/>
    <w:uiPriority w:val="4"/>
    <w:rsid w:val="001C1F80"/>
    <w:pPr>
      <w:numPr>
        <w:ilvl w:val="2"/>
        <w:numId w:val="37"/>
      </w:numPr>
    </w:pPr>
  </w:style>
  <w:style w:type="numbering" w:customStyle="1" w:styleId="OpsommingopenrondjeO2">
    <w:name w:val="Opsomming open rondje O2"/>
    <w:uiPriority w:val="4"/>
    <w:semiHidden/>
    <w:rsid w:val="00EF5E38"/>
    <w:pPr>
      <w:numPr>
        <w:numId w:val="2"/>
      </w:numPr>
    </w:pPr>
  </w:style>
  <w:style w:type="paragraph" w:customStyle="1" w:styleId="Opsommingstreepje1eniveauO2">
    <w:name w:val="Opsomming streepje 1e niveau O2"/>
    <w:basedOn w:val="ZsysbasisO2"/>
    <w:uiPriority w:val="4"/>
    <w:rsid w:val="00B40758"/>
    <w:pPr>
      <w:numPr>
        <w:numId w:val="41"/>
      </w:numPr>
    </w:pPr>
  </w:style>
  <w:style w:type="paragraph" w:customStyle="1" w:styleId="Opsommingstreepje2eniveauO2">
    <w:name w:val="Opsomming streepje 2e niveau O2"/>
    <w:basedOn w:val="ZsysbasisO2"/>
    <w:uiPriority w:val="4"/>
    <w:rsid w:val="004D3DF1"/>
    <w:pPr>
      <w:numPr>
        <w:ilvl w:val="1"/>
        <w:numId w:val="41"/>
      </w:numPr>
    </w:pPr>
  </w:style>
  <w:style w:type="paragraph" w:customStyle="1" w:styleId="Opsommingstreepje3eniveauO2">
    <w:name w:val="Opsomming streepje 3e niveau O2"/>
    <w:basedOn w:val="ZsysbasisO2"/>
    <w:uiPriority w:val="4"/>
    <w:rsid w:val="00163A24"/>
    <w:pPr>
      <w:numPr>
        <w:ilvl w:val="2"/>
        <w:numId w:val="41"/>
      </w:numPr>
    </w:pPr>
  </w:style>
  <w:style w:type="numbering" w:customStyle="1" w:styleId="OpsommingstreepjeO2">
    <w:name w:val="Opsomming streepje O2"/>
    <w:uiPriority w:val="4"/>
    <w:semiHidden/>
    <w:rsid w:val="00E92E1E"/>
    <w:pPr>
      <w:numPr>
        <w:numId w:val="26"/>
      </w:numPr>
    </w:pPr>
  </w:style>
  <w:style w:type="character" w:styleId="Titelvanboek">
    <w:name w:val="Book Title"/>
    <w:basedOn w:val="Standaardalinea-lettertype"/>
    <w:uiPriority w:val="98"/>
    <w:semiHidden/>
    <w:rsid w:val="00E07762"/>
    <w:rPr>
      <w:b/>
      <w:bCs/>
      <w:smallCaps/>
      <w:spacing w:val="5"/>
    </w:rPr>
  </w:style>
  <w:style w:type="character" w:styleId="Tekstvantijdelijkeaanduiding">
    <w:name w:val="Placeholder Text"/>
    <w:basedOn w:val="zsysVeldMarkering"/>
    <w:uiPriority w:val="98"/>
    <w:semiHidden/>
    <w:rsid w:val="004C51F8"/>
    <w:rPr>
      <w:color w:val="000000"/>
      <w:bdr w:val="none" w:sz="0" w:space="0" w:color="auto"/>
      <w:shd w:val="clear" w:color="auto" w:fill="FFFF00"/>
    </w:rPr>
  </w:style>
  <w:style w:type="character" w:styleId="Subtieleverwijzing">
    <w:name w:val="Subtle Reference"/>
    <w:basedOn w:val="Standaardalinea-lettertype"/>
    <w:uiPriority w:val="98"/>
    <w:semiHidden/>
    <w:rsid w:val="008736AE"/>
    <w:rPr>
      <w:smallCaps/>
      <w:color w:val="auto"/>
      <w:u w:val="single"/>
    </w:rPr>
  </w:style>
  <w:style w:type="character" w:styleId="Subtielebenadrukking">
    <w:name w:val="Subtle Emphasis"/>
    <w:basedOn w:val="Standaardalinea-lettertype"/>
    <w:uiPriority w:val="98"/>
    <w:semiHidden/>
    <w:rsid w:val="00FC3FA5"/>
    <w:rPr>
      <w:i/>
      <w:iCs/>
      <w:color w:val="auto"/>
    </w:rPr>
  </w:style>
  <w:style w:type="table" w:styleId="Lichtearcering-accent4">
    <w:name w:val="Light Shading Accent 4"/>
    <w:basedOn w:val="Standaardtabel"/>
    <w:uiPriority w:val="60"/>
    <w:semiHidden/>
    <w:rsid w:val="00E07762"/>
    <w:pPr>
      <w:spacing w:line="240" w:lineRule="auto"/>
    </w:pPr>
    <w:rPr>
      <w:color w:val="7B9200" w:themeColor="accent4" w:themeShade="BF"/>
    </w:rPr>
    <w:tblPr>
      <w:tblStyleRowBandSize w:val="1"/>
      <w:tblStyleColBandSize w:val="1"/>
      <w:tblBorders>
        <w:top w:val="single" w:sz="8" w:space="0" w:color="A5C400" w:themeColor="accent4"/>
        <w:bottom w:val="single" w:sz="8" w:space="0" w:color="A5C4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C400" w:themeColor="accent4"/>
          <w:left w:val="nil"/>
          <w:bottom w:val="single" w:sz="8" w:space="0" w:color="A5C4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C400" w:themeColor="accent4"/>
          <w:left w:val="nil"/>
          <w:bottom w:val="single" w:sz="8" w:space="0" w:color="A5C4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FFB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FFB1" w:themeFill="accent4" w:themeFillTint="3F"/>
      </w:tcPr>
    </w:tblStylePr>
  </w:style>
  <w:style w:type="table" w:styleId="Lichtearcering-accent3">
    <w:name w:val="Light Shading Accent 3"/>
    <w:basedOn w:val="Standaardtabel"/>
    <w:uiPriority w:val="60"/>
    <w:semiHidden/>
    <w:rsid w:val="00E07762"/>
    <w:pPr>
      <w:spacing w:line="240" w:lineRule="auto"/>
    </w:pPr>
    <w:rPr>
      <w:color w:val="A9005A" w:themeColor="accent3" w:themeShade="BF"/>
    </w:rPr>
    <w:tblPr>
      <w:tblStyleRowBandSize w:val="1"/>
      <w:tblStyleColBandSize w:val="1"/>
      <w:tblBorders>
        <w:top w:val="single" w:sz="8" w:space="0" w:color="E2007A" w:themeColor="accent3"/>
        <w:bottom w:val="single" w:sz="8" w:space="0" w:color="E2007A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2007A" w:themeColor="accent3"/>
          <w:left w:val="nil"/>
          <w:bottom w:val="single" w:sz="8" w:space="0" w:color="E2007A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2007A" w:themeColor="accent3"/>
          <w:left w:val="nil"/>
          <w:bottom w:val="single" w:sz="8" w:space="0" w:color="E2007A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8DE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8DE" w:themeFill="accent3" w:themeFillTint="3F"/>
      </w:tcPr>
    </w:tblStylePr>
  </w:style>
  <w:style w:type="table" w:styleId="Lichtearcering-accent2">
    <w:name w:val="Light Shading Accent 2"/>
    <w:basedOn w:val="Standaardtabel"/>
    <w:uiPriority w:val="60"/>
    <w:semiHidden/>
    <w:rsid w:val="00E07762"/>
    <w:pPr>
      <w:spacing w:line="240" w:lineRule="auto"/>
    </w:pPr>
    <w:rPr>
      <w:color w:val="87005C" w:themeColor="accent2" w:themeShade="BF"/>
    </w:rPr>
    <w:tblPr>
      <w:tblStyleRowBandSize w:val="1"/>
      <w:tblStyleColBandSize w:val="1"/>
      <w:tblBorders>
        <w:top w:val="single" w:sz="8" w:space="0" w:color="B5007C" w:themeColor="accent2"/>
        <w:bottom w:val="single" w:sz="8" w:space="0" w:color="B5007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007C" w:themeColor="accent2"/>
          <w:left w:val="nil"/>
          <w:bottom w:val="single" w:sz="8" w:space="0" w:color="B5007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007C" w:themeColor="accent2"/>
          <w:left w:val="nil"/>
          <w:bottom w:val="single" w:sz="8" w:space="0" w:color="B5007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ADE5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ADE5" w:themeFill="accent2" w:themeFillTint="3F"/>
      </w:tcPr>
    </w:tblStylePr>
  </w:style>
  <w:style w:type="table" w:styleId="Lichtraster-accent6">
    <w:name w:val="Light Grid Accent 6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E7F00" w:themeColor="accent6"/>
        <w:left w:val="single" w:sz="8" w:space="0" w:color="EE7F00" w:themeColor="accent6"/>
        <w:bottom w:val="single" w:sz="8" w:space="0" w:color="EE7F00" w:themeColor="accent6"/>
        <w:right w:val="single" w:sz="8" w:space="0" w:color="EE7F00" w:themeColor="accent6"/>
        <w:insideH w:val="single" w:sz="8" w:space="0" w:color="EE7F00" w:themeColor="accent6"/>
        <w:insideV w:val="single" w:sz="8" w:space="0" w:color="EE7F0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E7F00" w:themeColor="accent6"/>
          <w:left w:val="single" w:sz="8" w:space="0" w:color="EE7F00" w:themeColor="accent6"/>
          <w:bottom w:val="single" w:sz="18" w:space="0" w:color="EE7F00" w:themeColor="accent6"/>
          <w:right w:val="single" w:sz="8" w:space="0" w:color="EE7F00" w:themeColor="accent6"/>
          <w:insideH w:val="nil"/>
          <w:insideV w:val="single" w:sz="8" w:space="0" w:color="EE7F0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E7F00" w:themeColor="accent6"/>
          <w:left w:val="single" w:sz="8" w:space="0" w:color="EE7F00" w:themeColor="accent6"/>
          <w:bottom w:val="single" w:sz="8" w:space="0" w:color="EE7F00" w:themeColor="accent6"/>
          <w:right w:val="single" w:sz="8" w:space="0" w:color="EE7F00" w:themeColor="accent6"/>
          <w:insideH w:val="nil"/>
          <w:insideV w:val="single" w:sz="8" w:space="0" w:color="EE7F0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E7F00" w:themeColor="accent6"/>
          <w:left w:val="single" w:sz="8" w:space="0" w:color="EE7F00" w:themeColor="accent6"/>
          <w:bottom w:val="single" w:sz="8" w:space="0" w:color="EE7F00" w:themeColor="accent6"/>
          <w:right w:val="single" w:sz="8" w:space="0" w:color="EE7F00" w:themeColor="accent6"/>
        </w:tcBorders>
      </w:tcPr>
    </w:tblStylePr>
    <w:tblStylePr w:type="band1Vert">
      <w:tblPr/>
      <w:tcPr>
        <w:tcBorders>
          <w:top w:val="single" w:sz="8" w:space="0" w:color="EE7F00" w:themeColor="accent6"/>
          <w:left w:val="single" w:sz="8" w:space="0" w:color="EE7F00" w:themeColor="accent6"/>
          <w:bottom w:val="single" w:sz="8" w:space="0" w:color="EE7F00" w:themeColor="accent6"/>
          <w:right w:val="single" w:sz="8" w:space="0" w:color="EE7F00" w:themeColor="accent6"/>
        </w:tcBorders>
        <w:shd w:val="clear" w:color="auto" w:fill="FFDFBB" w:themeFill="accent6" w:themeFillTint="3F"/>
      </w:tcPr>
    </w:tblStylePr>
    <w:tblStylePr w:type="band1Horz">
      <w:tblPr/>
      <w:tcPr>
        <w:tcBorders>
          <w:top w:val="single" w:sz="8" w:space="0" w:color="EE7F00" w:themeColor="accent6"/>
          <w:left w:val="single" w:sz="8" w:space="0" w:color="EE7F00" w:themeColor="accent6"/>
          <w:bottom w:val="single" w:sz="8" w:space="0" w:color="EE7F00" w:themeColor="accent6"/>
          <w:right w:val="single" w:sz="8" w:space="0" w:color="EE7F00" w:themeColor="accent6"/>
          <w:insideV w:val="single" w:sz="8" w:space="0" w:color="EE7F00" w:themeColor="accent6"/>
        </w:tcBorders>
        <w:shd w:val="clear" w:color="auto" w:fill="FFDFBB" w:themeFill="accent6" w:themeFillTint="3F"/>
      </w:tcPr>
    </w:tblStylePr>
    <w:tblStylePr w:type="band2Horz">
      <w:tblPr/>
      <w:tcPr>
        <w:tcBorders>
          <w:top w:val="single" w:sz="8" w:space="0" w:color="EE7F00" w:themeColor="accent6"/>
          <w:left w:val="single" w:sz="8" w:space="0" w:color="EE7F00" w:themeColor="accent6"/>
          <w:bottom w:val="single" w:sz="8" w:space="0" w:color="EE7F00" w:themeColor="accent6"/>
          <w:right w:val="single" w:sz="8" w:space="0" w:color="EE7F00" w:themeColor="accent6"/>
          <w:insideV w:val="single" w:sz="8" w:space="0" w:color="EE7F00" w:themeColor="accent6"/>
        </w:tcBorders>
      </w:tcPr>
    </w:tblStylePr>
  </w:style>
  <w:style w:type="table" w:styleId="Lichtraster-accent5">
    <w:name w:val="Light Grid Accent 5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00A7E3" w:themeColor="accent5"/>
        <w:left w:val="single" w:sz="8" w:space="0" w:color="00A7E3" w:themeColor="accent5"/>
        <w:bottom w:val="single" w:sz="8" w:space="0" w:color="00A7E3" w:themeColor="accent5"/>
        <w:right w:val="single" w:sz="8" w:space="0" w:color="00A7E3" w:themeColor="accent5"/>
        <w:insideH w:val="single" w:sz="8" w:space="0" w:color="00A7E3" w:themeColor="accent5"/>
        <w:insideV w:val="single" w:sz="8" w:space="0" w:color="00A7E3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E3" w:themeColor="accent5"/>
          <w:left w:val="single" w:sz="8" w:space="0" w:color="00A7E3" w:themeColor="accent5"/>
          <w:bottom w:val="single" w:sz="18" w:space="0" w:color="00A7E3" w:themeColor="accent5"/>
          <w:right w:val="single" w:sz="8" w:space="0" w:color="00A7E3" w:themeColor="accent5"/>
          <w:insideH w:val="nil"/>
          <w:insideV w:val="single" w:sz="8" w:space="0" w:color="00A7E3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E3" w:themeColor="accent5"/>
          <w:left w:val="single" w:sz="8" w:space="0" w:color="00A7E3" w:themeColor="accent5"/>
          <w:bottom w:val="single" w:sz="8" w:space="0" w:color="00A7E3" w:themeColor="accent5"/>
          <w:right w:val="single" w:sz="8" w:space="0" w:color="00A7E3" w:themeColor="accent5"/>
          <w:insideH w:val="nil"/>
          <w:insideV w:val="single" w:sz="8" w:space="0" w:color="00A7E3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E3" w:themeColor="accent5"/>
          <w:left w:val="single" w:sz="8" w:space="0" w:color="00A7E3" w:themeColor="accent5"/>
          <w:bottom w:val="single" w:sz="8" w:space="0" w:color="00A7E3" w:themeColor="accent5"/>
          <w:right w:val="single" w:sz="8" w:space="0" w:color="00A7E3" w:themeColor="accent5"/>
        </w:tcBorders>
      </w:tcPr>
    </w:tblStylePr>
    <w:tblStylePr w:type="band1Vert">
      <w:tblPr/>
      <w:tcPr>
        <w:tcBorders>
          <w:top w:val="single" w:sz="8" w:space="0" w:color="00A7E3" w:themeColor="accent5"/>
          <w:left w:val="single" w:sz="8" w:space="0" w:color="00A7E3" w:themeColor="accent5"/>
          <w:bottom w:val="single" w:sz="8" w:space="0" w:color="00A7E3" w:themeColor="accent5"/>
          <w:right w:val="single" w:sz="8" w:space="0" w:color="00A7E3" w:themeColor="accent5"/>
        </w:tcBorders>
        <w:shd w:val="clear" w:color="auto" w:fill="B9ECFF" w:themeFill="accent5" w:themeFillTint="3F"/>
      </w:tcPr>
    </w:tblStylePr>
    <w:tblStylePr w:type="band1Horz">
      <w:tblPr/>
      <w:tcPr>
        <w:tcBorders>
          <w:top w:val="single" w:sz="8" w:space="0" w:color="00A7E3" w:themeColor="accent5"/>
          <w:left w:val="single" w:sz="8" w:space="0" w:color="00A7E3" w:themeColor="accent5"/>
          <w:bottom w:val="single" w:sz="8" w:space="0" w:color="00A7E3" w:themeColor="accent5"/>
          <w:right w:val="single" w:sz="8" w:space="0" w:color="00A7E3" w:themeColor="accent5"/>
          <w:insideV w:val="single" w:sz="8" w:space="0" w:color="00A7E3" w:themeColor="accent5"/>
        </w:tcBorders>
        <w:shd w:val="clear" w:color="auto" w:fill="B9ECFF" w:themeFill="accent5" w:themeFillTint="3F"/>
      </w:tcPr>
    </w:tblStylePr>
    <w:tblStylePr w:type="band2Horz">
      <w:tblPr/>
      <w:tcPr>
        <w:tcBorders>
          <w:top w:val="single" w:sz="8" w:space="0" w:color="00A7E3" w:themeColor="accent5"/>
          <w:left w:val="single" w:sz="8" w:space="0" w:color="00A7E3" w:themeColor="accent5"/>
          <w:bottom w:val="single" w:sz="8" w:space="0" w:color="00A7E3" w:themeColor="accent5"/>
          <w:right w:val="single" w:sz="8" w:space="0" w:color="00A7E3" w:themeColor="accent5"/>
          <w:insideV w:val="single" w:sz="8" w:space="0" w:color="00A7E3" w:themeColor="accent5"/>
        </w:tcBorders>
      </w:tcPr>
    </w:tblStylePr>
  </w:style>
  <w:style w:type="table" w:styleId="Lichtraster-accent4">
    <w:name w:val="Light Grid Accent 4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A5C400" w:themeColor="accent4"/>
        <w:left w:val="single" w:sz="8" w:space="0" w:color="A5C400" w:themeColor="accent4"/>
        <w:bottom w:val="single" w:sz="8" w:space="0" w:color="A5C400" w:themeColor="accent4"/>
        <w:right w:val="single" w:sz="8" w:space="0" w:color="A5C400" w:themeColor="accent4"/>
        <w:insideH w:val="single" w:sz="8" w:space="0" w:color="A5C400" w:themeColor="accent4"/>
        <w:insideV w:val="single" w:sz="8" w:space="0" w:color="A5C4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C400" w:themeColor="accent4"/>
          <w:left w:val="single" w:sz="8" w:space="0" w:color="A5C400" w:themeColor="accent4"/>
          <w:bottom w:val="single" w:sz="18" w:space="0" w:color="A5C400" w:themeColor="accent4"/>
          <w:right w:val="single" w:sz="8" w:space="0" w:color="A5C400" w:themeColor="accent4"/>
          <w:insideH w:val="nil"/>
          <w:insideV w:val="single" w:sz="8" w:space="0" w:color="A5C4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C400" w:themeColor="accent4"/>
          <w:left w:val="single" w:sz="8" w:space="0" w:color="A5C400" w:themeColor="accent4"/>
          <w:bottom w:val="single" w:sz="8" w:space="0" w:color="A5C400" w:themeColor="accent4"/>
          <w:right w:val="single" w:sz="8" w:space="0" w:color="A5C400" w:themeColor="accent4"/>
          <w:insideH w:val="nil"/>
          <w:insideV w:val="single" w:sz="8" w:space="0" w:color="A5C4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C400" w:themeColor="accent4"/>
          <w:left w:val="single" w:sz="8" w:space="0" w:color="A5C400" w:themeColor="accent4"/>
          <w:bottom w:val="single" w:sz="8" w:space="0" w:color="A5C400" w:themeColor="accent4"/>
          <w:right w:val="single" w:sz="8" w:space="0" w:color="A5C400" w:themeColor="accent4"/>
        </w:tcBorders>
      </w:tcPr>
    </w:tblStylePr>
    <w:tblStylePr w:type="band1Vert">
      <w:tblPr/>
      <w:tcPr>
        <w:tcBorders>
          <w:top w:val="single" w:sz="8" w:space="0" w:color="A5C400" w:themeColor="accent4"/>
          <w:left w:val="single" w:sz="8" w:space="0" w:color="A5C400" w:themeColor="accent4"/>
          <w:bottom w:val="single" w:sz="8" w:space="0" w:color="A5C400" w:themeColor="accent4"/>
          <w:right w:val="single" w:sz="8" w:space="0" w:color="A5C400" w:themeColor="accent4"/>
        </w:tcBorders>
        <w:shd w:val="clear" w:color="auto" w:fill="F2FFB1" w:themeFill="accent4" w:themeFillTint="3F"/>
      </w:tcPr>
    </w:tblStylePr>
    <w:tblStylePr w:type="band1Horz">
      <w:tblPr/>
      <w:tcPr>
        <w:tcBorders>
          <w:top w:val="single" w:sz="8" w:space="0" w:color="A5C400" w:themeColor="accent4"/>
          <w:left w:val="single" w:sz="8" w:space="0" w:color="A5C400" w:themeColor="accent4"/>
          <w:bottom w:val="single" w:sz="8" w:space="0" w:color="A5C400" w:themeColor="accent4"/>
          <w:right w:val="single" w:sz="8" w:space="0" w:color="A5C400" w:themeColor="accent4"/>
          <w:insideV w:val="single" w:sz="8" w:space="0" w:color="A5C400" w:themeColor="accent4"/>
        </w:tcBorders>
        <w:shd w:val="clear" w:color="auto" w:fill="F2FFB1" w:themeFill="accent4" w:themeFillTint="3F"/>
      </w:tcPr>
    </w:tblStylePr>
    <w:tblStylePr w:type="band2Horz">
      <w:tblPr/>
      <w:tcPr>
        <w:tcBorders>
          <w:top w:val="single" w:sz="8" w:space="0" w:color="A5C400" w:themeColor="accent4"/>
          <w:left w:val="single" w:sz="8" w:space="0" w:color="A5C400" w:themeColor="accent4"/>
          <w:bottom w:val="single" w:sz="8" w:space="0" w:color="A5C400" w:themeColor="accent4"/>
          <w:right w:val="single" w:sz="8" w:space="0" w:color="A5C400" w:themeColor="accent4"/>
          <w:insideV w:val="single" w:sz="8" w:space="0" w:color="A5C400" w:themeColor="accent4"/>
        </w:tcBorders>
      </w:tcPr>
    </w:tblStylePr>
  </w:style>
  <w:style w:type="table" w:styleId="Lichtraster-accent3">
    <w:name w:val="Light Grid Accent 3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2007A" w:themeColor="accent3"/>
        <w:left w:val="single" w:sz="8" w:space="0" w:color="E2007A" w:themeColor="accent3"/>
        <w:bottom w:val="single" w:sz="8" w:space="0" w:color="E2007A" w:themeColor="accent3"/>
        <w:right w:val="single" w:sz="8" w:space="0" w:color="E2007A" w:themeColor="accent3"/>
        <w:insideH w:val="single" w:sz="8" w:space="0" w:color="E2007A" w:themeColor="accent3"/>
        <w:insideV w:val="single" w:sz="8" w:space="0" w:color="E2007A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2007A" w:themeColor="accent3"/>
          <w:left w:val="single" w:sz="8" w:space="0" w:color="E2007A" w:themeColor="accent3"/>
          <w:bottom w:val="single" w:sz="18" w:space="0" w:color="E2007A" w:themeColor="accent3"/>
          <w:right w:val="single" w:sz="8" w:space="0" w:color="E2007A" w:themeColor="accent3"/>
          <w:insideH w:val="nil"/>
          <w:insideV w:val="single" w:sz="8" w:space="0" w:color="E2007A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2007A" w:themeColor="accent3"/>
          <w:left w:val="single" w:sz="8" w:space="0" w:color="E2007A" w:themeColor="accent3"/>
          <w:bottom w:val="single" w:sz="8" w:space="0" w:color="E2007A" w:themeColor="accent3"/>
          <w:right w:val="single" w:sz="8" w:space="0" w:color="E2007A" w:themeColor="accent3"/>
          <w:insideH w:val="nil"/>
          <w:insideV w:val="single" w:sz="8" w:space="0" w:color="E2007A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2007A" w:themeColor="accent3"/>
          <w:left w:val="single" w:sz="8" w:space="0" w:color="E2007A" w:themeColor="accent3"/>
          <w:bottom w:val="single" w:sz="8" w:space="0" w:color="E2007A" w:themeColor="accent3"/>
          <w:right w:val="single" w:sz="8" w:space="0" w:color="E2007A" w:themeColor="accent3"/>
        </w:tcBorders>
      </w:tcPr>
    </w:tblStylePr>
    <w:tblStylePr w:type="band1Vert">
      <w:tblPr/>
      <w:tcPr>
        <w:tcBorders>
          <w:top w:val="single" w:sz="8" w:space="0" w:color="E2007A" w:themeColor="accent3"/>
          <w:left w:val="single" w:sz="8" w:space="0" w:color="E2007A" w:themeColor="accent3"/>
          <w:bottom w:val="single" w:sz="8" w:space="0" w:color="E2007A" w:themeColor="accent3"/>
          <w:right w:val="single" w:sz="8" w:space="0" w:color="E2007A" w:themeColor="accent3"/>
        </w:tcBorders>
        <w:shd w:val="clear" w:color="auto" w:fill="FFB8DE" w:themeFill="accent3" w:themeFillTint="3F"/>
      </w:tcPr>
    </w:tblStylePr>
    <w:tblStylePr w:type="band1Horz">
      <w:tblPr/>
      <w:tcPr>
        <w:tcBorders>
          <w:top w:val="single" w:sz="8" w:space="0" w:color="E2007A" w:themeColor="accent3"/>
          <w:left w:val="single" w:sz="8" w:space="0" w:color="E2007A" w:themeColor="accent3"/>
          <w:bottom w:val="single" w:sz="8" w:space="0" w:color="E2007A" w:themeColor="accent3"/>
          <w:right w:val="single" w:sz="8" w:space="0" w:color="E2007A" w:themeColor="accent3"/>
          <w:insideV w:val="single" w:sz="8" w:space="0" w:color="E2007A" w:themeColor="accent3"/>
        </w:tcBorders>
        <w:shd w:val="clear" w:color="auto" w:fill="FFB8DE" w:themeFill="accent3" w:themeFillTint="3F"/>
      </w:tcPr>
    </w:tblStylePr>
    <w:tblStylePr w:type="band2Horz">
      <w:tblPr/>
      <w:tcPr>
        <w:tcBorders>
          <w:top w:val="single" w:sz="8" w:space="0" w:color="E2007A" w:themeColor="accent3"/>
          <w:left w:val="single" w:sz="8" w:space="0" w:color="E2007A" w:themeColor="accent3"/>
          <w:bottom w:val="single" w:sz="8" w:space="0" w:color="E2007A" w:themeColor="accent3"/>
          <w:right w:val="single" w:sz="8" w:space="0" w:color="E2007A" w:themeColor="accent3"/>
          <w:insideV w:val="single" w:sz="8" w:space="0" w:color="E2007A" w:themeColor="accent3"/>
        </w:tcBorders>
      </w:tcPr>
    </w:tblStylePr>
  </w:style>
  <w:style w:type="table" w:styleId="Lichtraster-accent2">
    <w:name w:val="Light Grid Accent 2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B5007C" w:themeColor="accent2"/>
        <w:left w:val="single" w:sz="8" w:space="0" w:color="B5007C" w:themeColor="accent2"/>
        <w:bottom w:val="single" w:sz="8" w:space="0" w:color="B5007C" w:themeColor="accent2"/>
        <w:right w:val="single" w:sz="8" w:space="0" w:color="B5007C" w:themeColor="accent2"/>
        <w:insideH w:val="single" w:sz="8" w:space="0" w:color="B5007C" w:themeColor="accent2"/>
        <w:insideV w:val="single" w:sz="8" w:space="0" w:color="B5007C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5007C" w:themeColor="accent2"/>
          <w:left w:val="single" w:sz="8" w:space="0" w:color="B5007C" w:themeColor="accent2"/>
          <w:bottom w:val="single" w:sz="18" w:space="0" w:color="B5007C" w:themeColor="accent2"/>
          <w:right w:val="single" w:sz="8" w:space="0" w:color="B5007C" w:themeColor="accent2"/>
          <w:insideH w:val="nil"/>
          <w:insideV w:val="single" w:sz="8" w:space="0" w:color="B5007C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5007C" w:themeColor="accent2"/>
          <w:left w:val="single" w:sz="8" w:space="0" w:color="B5007C" w:themeColor="accent2"/>
          <w:bottom w:val="single" w:sz="8" w:space="0" w:color="B5007C" w:themeColor="accent2"/>
          <w:right w:val="single" w:sz="8" w:space="0" w:color="B5007C" w:themeColor="accent2"/>
          <w:insideH w:val="nil"/>
          <w:insideV w:val="single" w:sz="8" w:space="0" w:color="B5007C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5007C" w:themeColor="accent2"/>
          <w:left w:val="single" w:sz="8" w:space="0" w:color="B5007C" w:themeColor="accent2"/>
          <w:bottom w:val="single" w:sz="8" w:space="0" w:color="B5007C" w:themeColor="accent2"/>
          <w:right w:val="single" w:sz="8" w:space="0" w:color="B5007C" w:themeColor="accent2"/>
        </w:tcBorders>
      </w:tcPr>
    </w:tblStylePr>
    <w:tblStylePr w:type="band1Vert">
      <w:tblPr/>
      <w:tcPr>
        <w:tcBorders>
          <w:top w:val="single" w:sz="8" w:space="0" w:color="B5007C" w:themeColor="accent2"/>
          <w:left w:val="single" w:sz="8" w:space="0" w:color="B5007C" w:themeColor="accent2"/>
          <w:bottom w:val="single" w:sz="8" w:space="0" w:color="B5007C" w:themeColor="accent2"/>
          <w:right w:val="single" w:sz="8" w:space="0" w:color="B5007C" w:themeColor="accent2"/>
        </w:tcBorders>
        <w:shd w:val="clear" w:color="auto" w:fill="FFADE5" w:themeFill="accent2" w:themeFillTint="3F"/>
      </w:tcPr>
    </w:tblStylePr>
    <w:tblStylePr w:type="band1Horz">
      <w:tblPr/>
      <w:tcPr>
        <w:tcBorders>
          <w:top w:val="single" w:sz="8" w:space="0" w:color="B5007C" w:themeColor="accent2"/>
          <w:left w:val="single" w:sz="8" w:space="0" w:color="B5007C" w:themeColor="accent2"/>
          <w:bottom w:val="single" w:sz="8" w:space="0" w:color="B5007C" w:themeColor="accent2"/>
          <w:right w:val="single" w:sz="8" w:space="0" w:color="B5007C" w:themeColor="accent2"/>
          <w:insideV w:val="single" w:sz="8" w:space="0" w:color="B5007C" w:themeColor="accent2"/>
        </w:tcBorders>
        <w:shd w:val="clear" w:color="auto" w:fill="FFADE5" w:themeFill="accent2" w:themeFillTint="3F"/>
      </w:tcPr>
    </w:tblStylePr>
    <w:tblStylePr w:type="band2Horz">
      <w:tblPr/>
      <w:tcPr>
        <w:tcBorders>
          <w:top w:val="single" w:sz="8" w:space="0" w:color="B5007C" w:themeColor="accent2"/>
          <w:left w:val="single" w:sz="8" w:space="0" w:color="B5007C" w:themeColor="accent2"/>
          <w:bottom w:val="single" w:sz="8" w:space="0" w:color="B5007C" w:themeColor="accent2"/>
          <w:right w:val="single" w:sz="8" w:space="0" w:color="B5007C" w:themeColor="accent2"/>
          <w:insideV w:val="single" w:sz="8" w:space="0" w:color="B5007C" w:themeColor="accent2"/>
        </w:tcBorders>
      </w:tcPr>
    </w:tblStylePr>
  </w:style>
  <w:style w:type="table" w:styleId="Kleurrijkelijst-accent6">
    <w:name w:val="Colorful List Accent 6"/>
    <w:basedOn w:val="Standaardtabel"/>
    <w:uiPriority w:val="72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2E4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4B5" w:themeFill="accent5" w:themeFillShade="CC"/>
      </w:tcPr>
    </w:tblStylePr>
    <w:tblStylePr w:type="lastRow">
      <w:rPr>
        <w:b/>
        <w:bCs/>
        <w:color w:val="0084B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FBB" w:themeFill="accent6" w:themeFillTint="3F"/>
      </w:tcPr>
    </w:tblStylePr>
    <w:tblStylePr w:type="band1Horz">
      <w:tblPr/>
      <w:tcPr>
        <w:shd w:val="clear" w:color="auto" w:fill="FFE5C8" w:themeFill="accent6" w:themeFillTint="33"/>
      </w:tcPr>
    </w:tblStylePr>
  </w:style>
  <w:style w:type="table" w:styleId="Kleurrijkelijst-accent5">
    <w:name w:val="Colorful List Accent 5"/>
    <w:basedOn w:val="Standaardtabel"/>
    <w:uiPriority w:val="72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F7F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E6500" w:themeFill="accent6" w:themeFillShade="CC"/>
      </w:tcPr>
    </w:tblStylePr>
    <w:tblStylePr w:type="lastRow">
      <w:rPr>
        <w:b/>
        <w:bCs/>
        <w:color w:val="BE6500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ECFF" w:themeFill="accent5" w:themeFillTint="3F"/>
      </w:tcPr>
    </w:tblStylePr>
    <w:tblStylePr w:type="band1Horz">
      <w:tblPr/>
      <w:tcPr>
        <w:shd w:val="clear" w:color="auto" w:fill="C6EFFF" w:themeFill="accent5" w:themeFillTint="33"/>
      </w:tcPr>
    </w:tblStylePr>
  </w:style>
  <w:style w:type="table" w:styleId="Kleurrijkelijst-accent4">
    <w:name w:val="Colorful List Accent 4"/>
    <w:basedOn w:val="Standaardtabel"/>
    <w:uiPriority w:val="72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AFFE0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40061" w:themeFill="accent3" w:themeFillShade="CC"/>
      </w:tcPr>
    </w:tblStylePr>
    <w:tblStylePr w:type="lastRow">
      <w:rPr>
        <w:b/>
        <w:bCs/>
        <w:color w:val="B4006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FB1" w:themeFill="accent4" w:themeFillTint="3F"/>
      </w:tcPr>
    </w:tblStylePr>
    <w:tblStylePr w:type="band1Horz">
      <w:tblPr/>
      <w:tcPr>
        <w:shd w:val="clear" w:color="auto" w:fill="F4FFC0" w:themeFill="accent4" w:themeFillTint="33"/>
      </w:tcPr>
    </w:tblStylePr>
  </w:style>
  <w:style w:type="table" w:styleId="Kleurrijkelijst-accent3">
    <w:name w:val="Colorful List Accent 3"/>
    <w:basedOn w:val="Standaardtabel"/>
    <w:uiPriority w:val="72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E3F2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9C00" w:themeFill="accent4" w:themeFillShade="CC"/>
      </w:tcPr>
    </w:tblStylePr>
    <w:tblStylePr w:type="lastRow">
      <w:rPr>
        <w:b/>
        <w:bCs/>
        <w:color w:val="839C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8DE" w:themeFill="accent3" w:themeFillTint="3F"/>
      </w:tcPr>
    </w:tblStylePr>
    <w:tblStylePr w:type="band1Horz">
      <w:tblPr/>
      <w:tcPr>
        <w:shd w:val="clear" w:color="auto" w:fill="FFC6E4" w:themeFill="accent3" w:themeFillTint="33"/>
      </w:tcPr>
    </w:tblStylePr>
  </w:style>
  <w:style w:type="table" w:styleId="Kleurrijkelijst-accent2">
    <w:name w:val="Colorful List Accent 2"/>
    <w:basedOn w:val="Standaardtabel"/>
    <w:uiPriority w:val="72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DEF4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00062" w:themeFill="accent2" w:themeFillShade="CC"/>
      </w:tcPr>
    </w:tblStylePr>
    <w:tblStylePr w:type="lastRow">
      <w:rPr>
        <w:b/>
        <w:bCs/>
        <w:color w:val="90006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ADE5" w:themeFill="accent2" w:themeFillTint="3F"/>
      </w:tcPr>
    </w:tblStylePr>
    <w:tblStylePr w:type="band1Horz">
      <w:tblPr/>
      <w:tcPr>
        <w:shd w:val="clear" w:color="auto" w:fill="FFBDEA" w:themeFill="accent2" w:themeFillTint="33"/>
      </w:tcPr>
    </w:tblStylePr>
  </w:style>
  <w:style w:type="table" w:styleId="Kleurrijkelijst-accent1">
    <w:name w:val="Colorful List Accent 1"/>
    <w:basedOn w:val="Standaardtabel"/>
    <w:uiPriority w:val="72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EFA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00062" w:themeFill="accent2" w:themeFillShade="CC"/>
      </w:tcPr>
    </w:tblStylePr>
    <w:tblStylePr w:type="lastRow">
      <w:rPr>
        <w:b/>
        <w:bCs/>
        <w:color w:val="90006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CF4FF" w:themeFill="accent1" w:themeFillTint="3F"/>
      </w:tcPr>
    </w:tblStylePr>
    <w:tblStylePr w:type="band1Horz">
      <w:tblPr/>
      <w:tcPr>
        <w:shd w:val="clear" w:color="auto" w:fill="BCF6FF" w:themeFill="accent1" w:themeFillTint="33"/>
      </w:tcPr>
    </w:tblStylePr>
  </w:style>
  <w:style w:type="table" w:styleId="Kleurrijkearcering-accent6">
    <w:name w:val="Colorful Shading Accent 6"/>
    <w:basedOn w:val="Standaardtabel"/>
    <w:uiPriority w:val="71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A7E3" w:themeColor="accent5"/>
        <w:left w:val="single" w:sz="4" w:space="0" w:color="EE7F00" w:themeColor="accent6"/>
        <w:bottom w:val="single" w:sz="4" w:space="0" w:color="EE7F00" w:themeColor="accent6"/>
        <w:right w:val="single" w:sz="4" w:space="0" w:color="EE7F00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4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7E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E4C0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E4C00" w:themeColor="accent6" w:themeShade="99"/>
          <w:insideV w:val="nil"/>
        </w:tcBorders>
        <w:shd w:val="clear" w:color="auto" w:fill="8E4C0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E4C00" w:themeFill="accent6" w:themeFillShade="99"/>
      </w:tcPr>
    </w:tblStylePr>
    <w:tblStylePr w:type="band1Vert">
      <w:tblPr/>
      <w:tcPr>
        <w:shd w:val="clear" w:color="auto" w:fill="FFCC92" w:themeFill="accent6" w:themeFillTint="66"/>
      </w:tcPr>
    </w:tblStylePr>
    <w:tblStylePr w:type="band1Horz">
      <w:tblPr/>
      <w:tcPr>
        <w:shd w:val="clear" w:color="auto" w:fill="FFBF77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5">
    <w:name w:val="Colorful Shading Accent 5"/>
    <w:basedOn w:val="Standaardtabel"/>
    <w:uiPriority w:val="71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E7F00" w:themeColor="accent6"/>
        <w:left w:val="single" w:sz="4" w:space="0" w:color="00A7E3" w:themeColor="accent5"/>
        <w:bottom w:val="single" w:sz="4" w:space="0" w:color="00A7E3" w:themeColor="accent5"/>
        <w:right w:val="single" w:sz="4" w:space="0" w:color="00A7E3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7F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E7F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8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88" w:themeColor="accent5" w:themeShade="99"/>
          <w:insideV w:val="nil"/>
        </w:tcBorders>
        <w:shd w:val="clear" w:color="auto" w:fill="00638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8" w:themeFill="accent5" w:themeFillShade="99"/>
      </w:tcPr>
    </w:tblStylePr>
    <w:tblStylePr w:type="band1Vert">
      <w:tblPr/>
      <w:tcPr>
        <w:shd w:val="clear" w:color="auto" w:fill="8DE0FF" w:themeFill="accent5" w:themeFillTint="66"/>
      </w:tcPr>
    </w:tblStylePr>
    <w:tblStylePr w:type="band1Horz">
      <w:tblPr/>
      <w:tcPr>
        <w:shd w:val="clear" w:color="auto" w:fill="72D9F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4">
    <w:name w:val="Colorful Shading Accent 4"/>
    <w:basedOn w:val="Standaardtabel"/>
    <w:uiPriority w:val="71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2007A" w:themeColor="accent3"/>
        <w:left w:val="single" w:sz="4" w:space="0" w:color="A5C400" w:themeColor="accent4"/>
        <w:bottom w:val="single" w:sz="4" w:space="0" w:color="A5C400" w:themeColor="accent4"/>
        <w:right w:val="single" w:sz="4" w:space="0" w:color="A5C4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FE0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2007A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275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27500" w:themeColor="accent4" w:themeShade="99"/>
          <w:insideV w:val="nil"/>
        </w:tcBorders>
        <w:shd w:val="clear" w:color="auto" w:fill="6275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7500" w:themeFill="accent4" w:themeFillShade="99"/>
      </w:tcPr>
    </w:tblStylePr>
    <w:tblStylePr w:type="band1Vert">
      <w:tblPr/>
      <w:tcPr>
        <w:shd w:val="clear" w:color="auto" w:fill="EAFF81" w:themeFill="accent4" w:themeFillTint="66"/>
      </w:tcPr>
    </w:tblStylePr>
    <w:tblStylePr w:type="band1Horz">
      <w:tblPr/>
      <w:tcPr>
        <w:shd w:val="clear" w:color="auto" w:fill="E5FF6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3">
    <w:name w:val="Colorful Shading Accent 3"/>
    <w:basedOn w:val="Standaardtabel"/>
    <w:uiPriority w:val="71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C400" w:themeColor="accent4"/>
        <w:left w:val="single" w:sz="4" w:space="0" w:color="E2007A" w:themeColor="accent3"/>
        <w:bottom w:val="single" w:sz="4" w:space="0" w:color="E2007A" w:themeColor="accent3"/>
        <w:right w:val="single" w:sz="4" w:space="0" w:color="E2007A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3F2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C4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70048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70048" w:themeColor="accent3" w:themeShade="99"/>
          <w:insideV w:val="nil"/>
        </w:tcBorders>
        <w:shd w:val="clear" w:color="auto" w:fill="870048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70048" w:themeFill="accent3" w:themeFillShade="99"/>
      </w:tcPr>
    </w:tblStylePr>
    <w:tblStylePr w:type="band1Vert">
      <w:tblPr/>
      <w:tcPr>
        <w:shd w:val="clear" w:color="auto" w:fill="FF8DCA" w:themeFill="accent3" w:themeFillTint="66"/>
      </w:tcPr>
    </w:tblStylePr>
    <w:tblStylePr w:type="band1Horz">
      <w:tblPr/>
      <w:tcPr>
        <w:shd w:val="clear" w:color="auto" w:fill="FF71BD" w:themeFill="accent3" w:themeFillTint="7F"/>
      </w:tcPr>
    </w:tblStylePr>
  </w:style>
  <w:style w:type="table" w:styleId="Kleurrijkearcering-accent2">
    <w:name w:val="Colorful Shading Accent 2"/>
    <w:basedOn w:val="Standaardtabel"/>
    <w:uiPriority w:val="71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5007C" w:themeColor="accent2"/>
        <w:left w:val="single" w:sz="4" w:space="0" w:color="B5007C" w:themeColor="accent2"/>
        <w:bottom w:val="single" w:sz="4" w:space="0" w:color="B5007C" w:themeColor="accent2"/>
        <w:right w:val="single" w:sz="4" w:space="0" w:color="B5007C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DEF4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5007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C0049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C0049" w:themeColor="accent2" w:themeShade="99"/>
          <w:insideV w:val="nil"/>
        </w:tcBorders>
        <w:shd w:val="clear" w:color="auto" w:fill="6C0049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C0049" w:themeFill="accent2" w:themeFillShade="99"/>
      </w:tcPr>
    </w:tblStylePr>
    <w:tblStylePr w:type="band1Vert">
      <w:tblPr/>
      <w:tcPr>
        <w:shd w:val="clear" w:color="auto" w:fill="FF7BD5" w:themeFill="accent2" w:themeFillTint="66"/>
      </w:tcPr>
    </w:tblStylePr>
    <w:tblStylePr w:type="band1Horz">
      <w:tblPr/>
      <w:tcPr>
        <w:shd w:val="clear" w:color="auto" w:fill="FF5BCA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1">
    <w:name w:val="Colorful Shading Accent 1"/>
    <w:basedOn w:val="Standaardtabel"/>
    <w:uiPriority w:val="71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5007C" w:themeColor="accent2"/>
        <w:left w:val="single" w:sz="4" w:space="0" w:color="009AB1" w:themeColor="accent1"/>
        <w:bottom w:val="single" w:sz="4" w:space="0" w:color="009AB1" w:themeColor="accent1"/>
        <w:right w:val="single" w:sz="4" w:space="0" w:color="009AB1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A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5007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B6A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B6A" w:themeColor="accent1" w:themeShade="99"/>
          <w:insideV w:val="nil"/>
        </w:tcBorders>
        <w:shd w:val="clear" w:color="auto" w:fill="005B6A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B6A" w:themeFill="accent1" w:themeFillShade="99"/>
      </w:tcPr>
    </w:tblStylePr>
    <w:tblStylePr w:type="band1Vert">
      <w:tblPr/>
      <w:tcPr>
        <w:shd w:val="clear" w:color="auto" w:fill="79EDFF" w:themeFill="accent1" w:themeFillTint="66"/>
      </w:tcPr>
    </w:tblStylePr>
    <w:tblStylePr w:type="band1Horz">
      <w:tblPr/>
      <w:tcPr>
        <w:shd w:val="clear" w:color="auto" w:fill="59E8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raster-accent6">
    <w:name w:val="Colorful Grid Accent 6"/>
    <w:basedOn w:val="Standaardtabel"/>
    <w:uiPriority w:val="73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5C8" w:themeFill="accent6" w:themeFillTint="33"/>
    </w:tcPr>
    <w:tblStylePr w:type="firstRow">
      <w:rPr>
        <w:b/>
        <w:bCs/>
      </w:rPr>
      <w:tblPr/>
      <w:tcPr>
        <w:shd w:val="clear" w:color="auto" w:fill="FFCC9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C9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25E00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25E00" w:themeFill="accent6" w:themeFillShade="BF"/>
      </w:tcPr>
    </w:tblStylePr>
    <w:tblStylePr w:type="band1Vert">
      <w:tblPr/>
      <w:tcPr>
        <w:shd w:val="clear" w:color="auto" w:fill="FFBF77" w:themeFill="accent6" w:themeFillTint="7F"/>
      </w:tcPr>
    </w:tblStylePr>
    <w:tblStylePr w:type="band1Horz">
      <w:tblPr/>
      <w:tcPr>
        <w:shd w:val="clear" w:color="auto" w:fill="FFBF77" w:themeFill="accent6" w:themeFillTint="7F"/>
      </w:tcPr>
    </w:tblStylePr>
  </w:style>
  <w:style w:type="table" w:styleId="Kleurrijkraster-accent5">
    <w:name w:val="Colorful Grid Accent 5"/>
    <w:basedOn w:val="Standaardtabel"/>
    <w:uiPriority w:val="73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6EFFF" w:themeFill="accent5" w:themeFillTint="33"/>
    </w:tcPr>
    <w:tblStylePr w:type="firstRow">
      <w:rPr>
        <w:b/>
        <w:bCs/>
      </w:rPr>
      <w:tblPr/>
      <w:tcPr>
        <w:shd w:val="clear" w:color="auto" w:fill="8DE0F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DE0F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07CAA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07CAA" w:themeFill="accent5" w:themeFillShade="BF"/>
      </w:tcPr>
    </w:tblStylePr>
    <w:tblStylePr w:type="band1Vert">
      <w:tblPr/>
      <w:tcPr>
        <w:shd w:val="clear" w:color="auto" w:fill="72D9FF" w:themeFill="accent5" w:themeFillTint="7F"/>
      </w:tcPr>
    </w:tblStylePr>
    <w:tblStylePr w:type="band1Horz">
      <w:tblPr/>
      <w:tcPr>
        <w:shd w:val="clear" w:color="auto" w:fill="72D9FF" w:themeFill="accent5" w:themeFillTint="7F"/>
      </w:tcPr>
    </w:tblStylePr>
  </w:style>
  <w:style w:type="table" w:styleId="Kleurrijkraster-accent4">
    <w:name w:val="Colorful Grid Accent 4"/>
    <w:basedOn w:val="Standaardtabel"/>
    <w:uiPriority w:val="73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FC0" w:themeFill="accent4" w:themeFillTint="33"/>
    </w:tcPr>
    <w:tblStylePr w:type="firstRow">
      <w:rPr>
        <w:b/>
        <w:bCs/>
      </w:rPr>
      <w:tblPr/>
      <w:tcPr>
        <w:shd w:val="clear" w:color="auto" w:fill="EAFF81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AFF81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7B92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7B9200" w:themeFill="accent4" w:themeFillShade="BF"/>
      </w:tcPr>
    </w:tblStylePr>
    <w:tblStylePr w:type="band1Vert">
      <w:tblPr/>
      <w:tcPr>
        <w:shd w:val="clear" w:color="auto" w:fill="E5FF62" w:themeFill="accent4" w:themeFillTint="7F"/>
      </w:tcPr>
    </w:tblStylePr>
    <w:tblStylePr w:type="band1Horz">
      <w:tblPr/>
      <w:tcPr>
        <w:shd w:val="clear" w:color="auto" w:fill="E5FF62" w:themeFill="accent4" w:themeFillTint="7F"/>
      </w:tcPr>
    </w:tblStylePr>
  </w:style>
  <w:style w:type="table" w:styleId="Kleurrijkraster-accent3">
    <w:name w:val="Colorful Grid Accent 3"/>
    <w:basedOn w:val="Standaardtabel"/>
    <w:uiPriority w:val="73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C6E4" w:themeFill="accent3" w:themeFillTint="33"/>
    </w:tcPr>
    <w:tblStylePr w:type="firstRow">
      <w:rPr>
        <w:b/>
        <w:bCs/>
      </w:rPr>
      <w:tblPr/>
      <w:tcPr>
        <w:shd w:val="clear" w:color="auto" w:fill="FF8DCA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8DCA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A9005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A9005A" w:themeFill="accent3" w:themeFillShade="BF"/>
      </w:tcPr>
    </w:tblStylePr>
    <w:tblStylePr w:type="band1Vert">
      <w:tblPr/>
      <w:tcPr>
        <w:shd w:val="clear" w:color="auto" w:fill="FF71BD" w:themeFill="accent3" w:themeFillTint="7F"/>
      </w:tcPr>
    </w:tblStylePr>
    <w:tblStylePr w:type="band1Horz">
      <w:tblPr/>
      <w:tcPr>
        <w:shd w:val="clear" w:color="auto" w:fill="FF71BD" w:themeFill="accent3" w:themeFillTint="7F"/>
      </w:tcPr>
    </w:tblStylePr>
  </w:style>
  <w:style w:type="table" w:styleId="Kleurrijkraster-accent2">
    <w:name w:val="Colorful Grid Accent 2"/>
    <w:basedOn w:val="Standaardtabel"/>
    <w:uiPriority w:val="73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BDEA" w:themeFill="accent2" w:themeFillTint="33"/>
    </w:tcPr>
    <w:tblStylePr w:type="firstRow">
      <w:rPr>
        <w:b/>
        <w:bCs/>
      </w:rPr>
      <w:tblPr/>
      <w:tcPr>
        <w:shd w:val="clear" w:color="auto" w:fill="FF7BD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BD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87005C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87005C" w:themeFill="accent2" w:themeFillShade="BF"/>
      </w:tcPr>
    </w:tblStylePr>
    <w:tblStylePr w:type="band1Vert">
      <w:tblPr/>
      <w:tcPr>
        <w:shd w:val="clear" w:color="auto" w:fill="FF5BCA" w:themeFill="accent2" w:themeFillTint="7F"/>
      </w:tcPr>
    </w:tblStylePr>
    <w:tblStylePr w:type="band1Horz">
      <w:tblPr/>
      <w:tcPr>
        <w:shd w:val="clear" w:color="auto" w:fill="FF5BCA" w:themeFill="accent2" w:themeFillTint="7F"/>
      </w:tcPr>
    </w:tblStylePr>
  </w:style>
  <w:style w:type="table" w:styleId="Kleurrijkraster-accent1">
    <w:name w:val="Colorful Grid Accent 1"/>
    <w:basedOn w:val="Standaardtabel"/>
    <w:uiPriority w:val="73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CF6FF" w:themeFill="accent1" w:themeFillTint="33"/>
    </w:tcPr>
    <w:tblStylePr w:type="firstRow">
      <w:rPr>
        <w:b/>
        <w:bCs/>
      </w:rPr>
      <w:tblPr/>
      <w:tcPr>
        <w:shd w:val="clear" w:color="auto" w:fill="79ED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9ED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7284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7284" w:themeFill="accent1" w:themeFillShade="BF"/>
      </w:tcPr>
    </w:tblStylePr>
    <w:tblStylePr w:type="band1Vert">
      <w:tblPr/>
      <w:tcPr>
        <w:shd w:val="clear" w:color="auto" w:fill="59E8FF" w:themeFill="accent1" w:themeFillTint="7F"/>
      </w:tcPr>
    </w:tblStylePr>
    <w:tblStylePr w:type="band1Horz">
      <w:tblPr/>
      <w:tcPr>
        <w:shd w:val="clear" w:color="auto" w:fill="59E8FF" w:themeFill="accent1" w:themeFillTint="7F"/>
      </w:tcPr>
    </w:tblStylePr>
  </w:style>
  <w:style w:type="table" w:styleId="Gemiddeldelijst2-accent6">
    <w:name w:val="Medium List 2 Accent 6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E7F00" w:themeColor="accent6"/>
        <w:left w:val="single" w:sz="8" w:space="0" w:color="EE7F00" w:themeColor="accent6"/>
        <w:bottom w:val="single" w:sz="8" w:space="0" w:color="EE7F00" w:themeColor="accent6"/>
        <w:right w:val="single" w:sz="8" w:space="0" w:color="EE7F0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E7F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E7F00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E7F0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E7F0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FBB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FBB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E3" w:themeColor="accent5"/>
        <w:left w:val="single" w:sz="8" w:space="0" w:color="00A7E3" w:themeColor="accent5"/>
        <w:bottom w:val="single" w:sz="8" w:space="0" w:color="00A7E3" w:themeColor="accent5"/>
        <w:right w:val="single" w:sz="8" w:space="0" w:color="00A7E3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E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A7E3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E3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E3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CF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9ECF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C400" w:themeColor="accent4"/>
        <w:left w:val="single" w:sz="8" w:space="0" w:color="A5C400" w:themeColor="accent4"/>
        <w:bottom w:val="single" w:sz="8" w:space="0" w:color="A5C400" w:themeColor="accent4"/>
        <w:right w:val="single" w:sz="8" w:space="0" w:color="A5C4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C4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C4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C4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C4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FFB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FFB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2007A" w:themeColor="accent3"/>
        <w:left w:val="single" w:sz="8" w:space="0" w:color="E2007A" w:themeColor="accent3"/>
        <w:bottom w:val="single" w:sz="8" w:space="0" w:color="E2007A" w:themeColor="accent3"/>
        <w:right w:val="single" w:sz="8" w:space="0" w:color="E2007A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2007A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2007A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2007A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2007A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8DE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8DE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5007C" w:themeColor="accent2"/>
        <w:left w:val="single" w:sz="8" w:space="0" w:color="B5007C" w:themeColor="accent2"/>
        <w:bottom w:val="single" w:sz="8" w:space="0" w:color="B5007C" w:themeColor="accent2"/>
        <w:right w:val="single" w:sz="8" w:space="0" w:color="B5007C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5007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5007C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5007C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5007C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ADE5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ADE5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1">
    <w:name w:val="Medium List 2 Accent 1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AB1" w:themeColor="accent1"/>
        <w:left w:val="single" w:sz="8" w:space="0" w:color="009AB1" w:themeColor="accent1"/>
        <w:bottom w:val="single" w:sz="8" w:space="0" w:color="009AB1" w:themeColor="accent1"/>
        <w:right w:val="single" w:sz="8" w:space="0" w:color="009AB1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AB1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AB1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AB1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AB1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CF4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CF4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1-accent6">
    <w:name w:val="Medium List 1 Accent 6"/>
    <w:basedOn w:val="Standaardtabel"/>
    <w:uiPriority w:val="65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E7F00" w:themeColor="accent6"/>
        <w:bottom w:val="single" w:sz="8" w:space="0" w:color="EE7F00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E7F00" w:themeColor="accent6"/>
        </w:tcBorders>
      </w:tcPr>
    </w:tblStylePr>
    <w:tblStylePr w:type="lastRow">
      <w:rPr>
        <w:b/>
        <w:bCs/>
        <w:color w:val="A5C400" w:themeColor="text2"/>
      </w:rPr>
      <w:tblPr/>
      <w:tcPr>
        <w:tcBorders>
          <w:top w:val="single" w:sz="8" w:space="0" w:color="EE7F00" w:themeColor="accent6"/>
          <w:bottom w:val="single" w:sz="8" w:space="0" w:color="EE7F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E7F00" w:themeColor="accent6"/>
          <w:bottom w:val="single" w:sz="8" w:space="0" w:color="EE7F00" w:themeColor="accent6"/>
        </w:tcBorders>
      </w:tcPr>
    </w:tblStylePr>
    <w:tblStylePr w:type="band1Vert">
      <w:tblPr/>
      <w:tcPr>
        <w:shd w:val="clear" w:color="auto" w:fill="FFDFBB" w:themeFill="accent6" w:themeFillTint="3F"/>
      </w:tcPr>
    </w:tblStylePr>
    <w:tblStylePr w:type="band1Horz">
      <w:tblPr/>
      <w:tcPr>
        <w:shd w:val="clear" w:color="auto" w:fill="FFDFBB" w:themeFill="accent6" w:themeFillTint="3F"/>
      </w:tcPr>
    </w:tblStylePr>
  </w:style>
  <w:style w:type="table" w:styleId="Gemiddeldelijst1-accent5">
    <w:name w:val="Medium List 1 Accent 5"/>
    <w:basedOn w:val="Standaardtabel"/>
    <w:uiPriority w:val="65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A7E3" w:themeColor="accent5"/>
        <w:bottom w:val="single" w:sz="8" w:space="0" w:color="00A7E3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E3" w:themeColor="accent5"/>
        </w:tcBorders>
      </w:tcPr>
    </w:tblStylePr>
    <w:tblStylePr w:type="lastRow">
      <w:rPr>
        <w:b/>
        <w:bCs/>
        <w:color w:val="A5C400" w:themeColor="text2"/>
      </w:rPr>
      <w:tblPr/>
      <w:tcPr>
        <w:tcBorders>
          <w:top w:val="single" w:sz="8" w:space="0" w:color="00A7E3" w:themeColor="accent5"/>
          <w:bottom w:val="single" w:sz="8" w:space="0" w:color="00A7E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E3" w:themeColor="accent5"/>
          <w:bottom w:val="single" w:sz="8" w:space="0" w:color="00A7E3" w:themeColor="accent5"/>
        </w:tcBorders>
      </w:tcPr>
    </w:tblStylePr>
    <w:tblStylePr w:type="band1Vert">
      <w:tblPr/>
      <w:tcPr>
        <w:shd w:val="clear" w:color="auto" w:fill="B9ECFF" w:themeFill="accent5" w:themeFillTint="3F"/>
      </w:tcPr>
    </w:tblStylePr>
    <w:tblStylePr w:type="band1Horz">
      <w:tblPr/>
      <w:tcPr>
        <w:shd w:val="clear" w:color="auto" w:fill="B9ECFF" w:themeFill="accent5" w:themeFillTint="3F"/>
      </w:tcPr>
    </w:tblStylePr>
  </w:style>
  <w:style w:type="table" w:styleId="Gemiddeldelijst1-accent4">
    <w:name w:val="Medium List 1 Accent 4"/>
    <w:basedOn w:val="Standaardtabel"/>
    <w:uiPriority w:val="65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C400" w:themeColor="accent4"/>
        <w:bottom w:val="single" w:sz="8" w:space="0" w:color="A5C4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C400" w:themeColor="accent4"/>
        </w:tcBorders>
      </w:tcPr>
    </w:tblStylePr>
    <w:tblStylePr w:type="lastRow">
      <w:rPr>
        <w:b/>
        <w:bCs/>
        <w:color w:val="A5C400" w:themeColor="text2"/>
      </w:rPr>
      <w:tblPr/>
      <w:tcPr>
        <w:tcBorders>
          <w:top w:val="single" w:sz="8" w:space="0" w:color="A5C400" w:themeColor="accent4"/>
          <w:bottom w:val="single" w:sz="8" w:space="0" w:color="A5C4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C400" w:themeColor="accent4"/>
          <w:bottom w:val="single" w:sz="8" w:space="0" w:color="A5C400" w:themeColor="accent4"/>
        </w:tcBorders>
      </w:tcPr>
    </w:tblStylePr>
    <w:tblStylePr w:type="band1Vert">
      <w:tblPr/>
      <w:tcPr>
        <w:shd w:val="clear" w:color="auto" w:fill="F2FFB1" w:themeFill="accent4" w:themeFillTint="3F"/>
      </w:tcPr>
    </w:tblStylePr>
    <w:tblStylePr w:type="band1Horz">
      <w:tblPr/>
      <w:tcPr>
        <w:shd w:val="clear" w:color="auto" w:fill="F2FFB1" w:themeFill="accent4" w:themeFillTint="3F"/>
      </w:tcPr>
    </w:tblStylePr>
  </w:style>
  <w:style w:type="table" w:styleId="Gemiddeldelijst1-accent3">
    <w:name w:val="Medium List 1 Accent 3"/>
    <w:basedOn w:val="Standaardtabel"/>
    <w:uiPriority w:val="65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2007A" w:themeColor="accent3"/>
        <w:bottom w:val="single" w:sz="8" w:space="0" w:color="E2007A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2007A" w:themeColor="accent3"/>
        </w:tcBorders>
      </w:tcPr>
    </w:tblStylePr>
    <w:tblStylePr w:type="lastRow">
      <w:rPr>
        <w:b/>
        <w:bCs/>
        <w:color w:val="A5C400" w:themeColor="text2"/>
      </w:rPr>
      <w:tblPr/>
      <w:tcPr>
        <w:tcBorders>
          <w:top w:val="single" w:sz="8" w:space="0" w:color="E2007A" w:themeColor="accent3"/>
          <w:bottom w:val="single" w:sz="8" w:space="0" w:color="E2007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2007A" w:themeColor="accent3"/>
          <w:bottom w:val="single" w:sz="8" w:space="0" w:color="E2007A" w:themeColor="accent3"/>
        </w:tcBorders>
      </w:tcPr>
    </w:tblStylePr>
    <w:tblStylePr w:type="band1Vert">
      <w:tblPr/>
      <w:tcPr>
        <w:shd w:val="clear" w:color="auto" w:fill="FFB8DE" w:themeFill="accent3" w:themeFillTint="3F"/>
      </w:tcPr>
    </w:tblStylePr>
    <w:tblStylePr w:type="band1Horz">
      <w:tblPr/>
      <w:tcPr>
        <w:shd w:val="clear" w:color="auto" w:fill="FFB8DE" w:themeFill="accent3" w:themeFillTint="3F"/>
      </w:tcPr>
    </w:tblStylePr>
  </w:style>
  <w:style w:type="table" w:styleId="Gemiddeldelijst1-accent2">
    <w:name w:val="Medium List 1 Accent 2"/>
    <w:basedOn w:val="Standaardtabel"/>
    <w:uiPriority w:val="65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5007C" w:themeColor="accent2"/>
        <w:bottom w:val="single" w:sz="8" w:space="0" w:color="B5007C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5007C" w:themeColor="accent2"/>
        </w:tcBorders>
      </w:tcPr>
    </w:tblStylePr>
    <w:tblStylePr w:type="lastRow">
      <w:rPr>
        <w:b/>
        <w:bCs/>
        <w:color w:val="A5C400" w:themeColor="text2"/>
      </w:rPr>
      <w:tblPr/>
      <w:tcPr>
        <w:tcBorders>
          <w:top w:val="single" w:sz="8" w:space="0" w:color="B5007C" w:themeColor="accent2"/>
          <w:bottom w:val="single" w:sz="8" w:space="0" w:color="B5007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5007C" w:themeColor="accent2"/>
          <w:bottom w:val="single" w:sz="8" w:space="0" w:color="B5007C" w:themeColor="accent2"/>
        </w:tcBorders>
      </w:tcPr>
    </w:tblStylePr>
    <w:tblStylePr w:type="band1Vert">
      <w:tblPr/>
      <w:tcPr>
        <w:shd w:val="clear" w:color="auto" w:fill="FFADE5" w:themeFill="accent2" w:themeFillTint="3F"/>
      </w:tcPr>
    </w:tblStylePr>
    <w:tblStylePr w:type="band1Horz">
      <w:tblPr/>
      <w:tcPr>
        <w:shd w:val="clear" w:color="auto" w:fill="FFADE5" w:themeFill="accent2" w:themeFillTint="3F"/>
      </w:tcPr>
    </w:tblStylePr>
  </w:style>
  <w:style w:type="table" w:styleId="Gemiddeldearcering2-accent6">
    <w:name w:val="Medium Shading 2 Accent 6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E7F00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E7F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E7F00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E3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E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E3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C4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C4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C4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3">
    <w:name w:val="Medium Shading 2 Accent 3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2007A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2007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2007A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5007C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5007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5007C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9F33" w:themeColor="accent6" w:themeTint="BF"/>
        <w:left w:val="single" w:sz="8" w:space="0" w:color="FF9F33" w:themeColor="accent6" w:themeTint="BF"/>
        <w:bottom w:val="single" w:sz="8" w:space="0" w:color="FF9F33" w:themeColor="accent6" w:themeTint="BF"/>
        <w:right w:val="single" w:sz="8" w:space="0" w:color="FF9F33" w:themeColor="accent6" w:themeTint="BF"/>
        <w:insideH w:val="single" w:sz="8" w:space="0" w:color="FF9F3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F33" w:themeColor="accent6" w:themeTint="BF"/>
          <w:left w:val="single" w:sz="8" w:space="0" w:color="FF9F33" w:themeColor="accent6" w:themeTint="BF"/>
          <w:bottom w:val="single" w:sz="8" w:space="0" w:color="FF9F33" w:themeColor="accent6" w:themeTint="BF"/>
          <w:right w:val="single" w:sz="8" w:space="0" w:color="FF9F33" w:themeColor="accent6" w:themeTint="BF"/>
          <w:insideH w:val="nil"/>
          <w:insideV w:val="nil"/>
        </w:tcBorders>
        <w:shd w:val="clear" w:color="auto" w:fill="EE7F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F33" w:themeColor="accent6" w:themeTint="BF"/>
          <w:left w:val="single" w:sz="8" w:space="0" w:color="FF9F33" w:themeColor="accent6" w:themeTint="BF"/>
          <w:bottom w:val="single" w:sz="8" w:space="0" w:color="FF9F33" w:themeColor="accent6" w:themeTint="BF"/>
          <w:right w:val="single" w:sz="8" w:space="0" w:color="FF9F3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BB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FBB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2BC6FF" w:themeColor="accent5" w:themeTint="BF"/>
        <w:left w:val="single" w:sz="8" w:space="0" w:color="2BC6FF" w:themeColor="accent5" w:themeTint="BF"/>
        <w:bottom w:val="single" w:sz="8" w:space="0" w:color="2BC6FF" w:themeColor="accent5" w:themeTint="BF"/>
        <w:right w:val="single" w:sz="8" w:space="0" w:color="2BC6FF" w:themeColor="accent5" w:themeTint="BF"/>
        <w:insideH w:val="single" w:sz="8" w:space="0" w:color="2BC6F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BC6FF" w:themeColor="accent5" w:themeTint="BF"/>
          <w:left w:val="single" w:sz="8" w:space="0" w:color="2BC6FF" w:themeColor="accent5" w:themeTint="BF"/>
          <w:bottom w:val="single" w:sz="8" w:space="0" w:color="2BC6FF" w:themeColor="accent5" w:themeTint="BF"/>
          <w:right w:val="single" w:sz="8" w:space="0" w:color="2BC6FF" w:themeColor="accent5" w:themeTint="BF"/>
          <w:insideH w:val="nil"/>
          <w:insideV w:val="nil"/>
        </w:tcBorders>
        <w:shd w:val="clear" w:color="auto" w:fill="00A7E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BC6FF" w:themeColor="accent5" w:themeTint="BF"/>
          <w:left w:val="single" w:sz="8" w:space="0" w:color="2BC6FF" w:themeColor="accent5" w:themeTint="BF"/>
          <w:bottom w:val="single" w:sz="8" w:space="0" w:color="2BC6FF" w:themeColor="accent5" w:themeTint="BF"/>
          <w:right w:val="single" w:sz="8" w:space="0" w:color="2BC6F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ECF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9ECF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4">
    <w:name w:val="Medium Shading 1 Accent 4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D9FF13" w:themeColor="accent4" w:themeTint="BF"/>
        <w:left w:val="single" w:sz="8" w:space="0" w:color="D9FF13" w:themeColor="accent4" w:themeTint="BF"/>
        <w:bottom w:val="single" w:sz="8" w:space="0" w:color="D9FF13" w:themeColor="accent4" w:themeTint="BF"/>
        <w:right w:val="single" w:sz="8" w:space="0" w:color="D9FF13" w:themeColor="accent4" w:themeTint="BF"/>
        <w:insideH w:val="single" w:sz="8" w:space="0" w:color="D9FF13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9FF13" w:themeColor="accent4" w:themeTint="BF"/>
          <w:left w:val="single" w:sz="8" w:space="0" w:color="D9FF13" w:themeColor="accent4" w:themeTint="BF"/>
          <w:bottom w:val="single" w:sz="8" w:space="0" w:color="D9FF13" w:themeColor="accent4" w:themeTint="BF"/>
          <w:right w:val="single" w:sz="8" w:space="0" w:color="D9FF13" w:themeColor="accent4" w:themeTint="BF"/>
          <w:insideH w:val="nil"/>
          <w:insideV w:val="nil"/>
        </w:tcBorders>
        <w:shd w:val="clear" w:color="auto" w:fill="A5C4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9FF13" w:themeColor="accent4" w:themeTint="BF"/>
          <w:left w:val="single" w:sz="8" w:space="0" w:color="D9FF13" w:themeColor="accent4" w:themeTint="BF"/>
          <w:bottom w:val="single" w:sz="8" w:space="0" w:color="D9FF13" w:themeColor="accent4" w:themeTint="BF"/>
          <w:right w:val="single" w:sz="8" w:space="0" w:color="D9FF13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FB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FFB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2A9C" w:themeColor="accent3" w:themeTint="BF"/>
        <w:left w:val="single" w:sz="8" w:space="0" w:color="FF2A9C" w:themeColor="accent3" w:themeTint="BF"/>
        <w:bottom w:val="single" w:sz="8" w:space="0" w:color="FF2A9C" w:themeColor="accent3" w:themeTint="BF"/>
        <w:right w:val="single" w:sz="8" w:space="0" w:color="FF2A9C" w:themeColor="accent3" w:themeTint="BF"/>
        <w:insideH w:val="single" w:sz="8" w:space="0" w:color="FF2A9C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2A9C" w:themeColor="accent3" w:themeTint="BF"/>
          <w:left w:val="single" w:sz="8" w:space="0" w:color="FF2A9C" w:themeColor="accent3" w:themeTint="BF"/>
          <w:bottom w:val="single" w:sz="8" w:space="0" w:color="FF2A9C" w:themeColor="accent3" w:themeTint="BF"/>
          <w:right w:val="single" w:sz="8" w:space="0" w:color="FF2A9C" w:themeColor="accent3" w:themeTint="BF"/>
          <w:insideH w:val="nil"/>
          <w:insideV w:val="nil"/>
        </w:tcBorders>
        <w:shd w:val="clear" w:color="auto" w:fill="E2007A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2A9C" w:themeColor="accent3" w:themeTint="BF"/>
          <w:left w:val="single" w:sz="8" w:space="0" w:color="FF2A9C" w:themeColor="accent3" w:themeTint="BF"/>
          <w:bottom w:val="single" w:sz="8" w:space="0" w:color="FF2A9C" w:themeColor="accent3" w:themeTint="BF"/>
          <w:right w:val="single" w:sz="8" w:space="0" w:color="FF2A9C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8DE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8DE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2">
    <w:name w:val="Medium Shading 1 Accent 2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08B0" w:themeColor="accent2" w:themeTint="BF"/>
        <w:left w:val="single" w:sz="8" w:space="0" w:color="FF08B0" w:themeColor="accent2" w:themeTint="BF"/>
        <w:bottom w:val="single" w:sz="8" w:space="0" w:color="FF08B0" w:themeColor="accent2" w:themeTint="BF"/>
        <w:right w:val="single" w:sz="8" w:space="0" w:color="FF08B0" w:themeColor="accent2" w:themeTint="BF"/>
        <w:insideH w:val="single" w:sz="8" w:space="0" w:color="FF08B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08B0" w:themeColor="accent2" w:themeTint="BF"/>
          <w:left w:val="single" w:sz="8" w:space="0" w:color="FF08B0" w:themeColor="accent2" w:themeTint="BF"/>
          <w:bottom w:val="single" w:sz="8" w:space="0" w:color="FF08B0" w:themeColor="accent2" w:themeTint="BF"/>
          <w:right w:val="single" w:sz="8" w:space="0" w:color="FF08B0" w:themeColor="accent2" w:themeTint="BF"/>
          <w:insideH w:val="nil"/>
          <w:insideV w:val="nil"/>
        </w:tcBorders>
        <w:shd w:val="clear" w:color="auto" w:fill="B5007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08B0" w:themeColor="accent2" w:themeTint="BF"/>
          <w:left w:val="single" w:sz="8" w:space="0" w:color="FF08B0" w:themeColor="accent2" w:themeTint="BF"/>
          <w:bottom w:val="single" w:sz="8" w:space="0" w:color="FF08B0" w:themeColor="accent2" w:themeTint="BF"/>
          <w:right w:val="single" w:sz="8" w:space="0" w:color="FF08B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ADE5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ADE5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raster3-accent6">
    <w:name w:val="Medium Grid 3 Accent 6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FBB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E7F00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E7F00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E7F00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E7F00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F77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F77" w:themeFill="accent6" w:themeFillTint="7F"/>
      </w:tcPr>
    </w:tblStylePr>
  </w:style>
  <w:style w:type="table" w:styleId="Gemiddeldraster3-accent5">
    <w:name w:val="Medium Grid 3 Accent 5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9ECF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E3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E3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E3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E3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2D9F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2D9FF" w:themeFill="accent5" w:themeFillTint="7F"/>
      </w:tcPr>
    </w:tblStylePr>
  </w:style>
  <w:style w:type="table" w:styleId="Gemiddeldraster3-accent4">
    <w:name w:val="Medium Grid 3 Accent 4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2FFB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C4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C4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C4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C4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5FF6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5FF62" w:themeFill="accent4" w:themeFillTint="7F"/>
      </w:tcPr>
    </w:tblStylePr>
  </w:style>
  <w:style w:type="table" w:styleId="Gemiddeldraster3-accent3">
    <w:name w:val="Medium Grid 3 Accent 3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B8DE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2007A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2007A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2007A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2007A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71BD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71BD" w:themeFill="accent3" w:themeFillTint="7F"/>
      </w:tcPr>
    </w:tblStylePr>
  </w:style>
  <w:style w:type="table" w:styleId="Gemiddeldraster3-accent2">
    <w:name w:val="Medium Grid 3 Accent 2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ADE5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5007C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5007C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5007C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5007C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5BCA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5BCA" w:themeFill="accent2" w:themeFillTint="7F"/>
      </w:tcPr>
    </w:tblStylePr>
  </w:style>
  <w:style w:type="table" w:styleId="Gemiddeldraster3-accent1">
    <w:name w:val="Medium Grid 3 Accent 1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CF4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AB1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AB1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AB1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AB1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9E8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9E8FF" w:themeFill="accent1" w:themeFillTint="7F"/>
      </w:tcPr>
    </w:tblStylePr>
  </w:style>
  <w:style w:type="table" w:styleId="Gemiddeldraster2-accent6">
    <w:name w:val="Medium Grid 2 Accent 6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E7F00" w:themeColor="accent6"/>
        <w:left w:val="single" w:sz="8" w:space="0" w:color="EE7F00" w:themeColor="accent6"/>
        <w:bottom w:val="single" w:sz="8" w:space="0" w:color="EE7F00" w:themeColor="accent6"/>
        <w:right w:val="single" w:sz="8" w:space="0" w:color="EE7F00" w:themeColor="accent6"/>
        <w:insideH w:val="single" w:sz="8" w:space="0" w:color="EE7F00" w:themeColor="accent6"/>
        <w:insideV w:val="single" w:sz="8" w:space="0" w:color="EE7F00" w:themeColor="accent6"/>
      </w:tblBorders>
    </w:tblPr>
    <w:tcPr>
      <w:shd w:val="clear" w:color="auto" w:fill="FFDFBB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4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5C8" w:themeFill="accent6" w:themeFillTint="33"/>
      </w:tcPr>
    </w:tblStylePr>
    <w:tblStylePr w:type="band1Vert">
      <w:tblPr/>
      <w:tcPr>
        <w:shd w:val="clear" w:color="auto" w:fill="FFBF77" w:themeFill="accent6" w:themeFillTint="7F"/>
      </w:tcPr>
    </w:tblStylePr>
    <w:tblStylePr w:type="band1Horz">
      <w:tblPr/>
      <w:tcPr>
        <w:tcBorders>
          <w:insideH w:val="single" w:sz="6" w:space="0" w:color="EE7F00" w:themeColor="accent6"/>
          <w:insideV w:val="single" w:sz="6" w:space="0" w:color="EE7F00" w:themeColor="accent6"/>
        </w:tcBorders>
        <w:shd w:val="clear" w:color="auto" w:fill="FFBF77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5">
    <w:name w:val="Medium Grid 2 Accent 5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E3" w:themeColor="accent5"/>
        <w:left w:val="single" w:sz="8" w:space="0" w:color="00A7E3" w:themeColor="accent5"/>
        <w:bottom w:val="single" w:sz="8" w:space="0" w:color="00A7E3" w:themeColor="accent5"/>
        <w:right w:val="single" w:sz="8" w:space="0" w:color="00A7E3" w:themeColor="accent5"/>
        <w:insideH w:val="single" w:sz="8" w:space="0" w:color="00A7E3" w:themeColor="accent5"/>
        <w:insideV w:val="single" w:sz="8" w:space="0" w:color="00A7E3" w:themeColor="accent5"/>
      </w:tblBorders>
    </w:tblPr>
    <w:tcPr>
      <w:shd w:val="clear" w:color="auto" w:fill="B9ECF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3F7F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FFF" w:themeFill="accent5" w:themeFillTint="33"/>
      </w:tcPr>
    </w:tblStylePr>
    <w:tblStylePr w:type="band1Vert">
      <w:tblPr/>
      <w:tcPr>
        <w:shd w:val="clear" w:color="auto" w:fill="72D9FF" w:themeFill="accent5" w:themeFillTint="7F"/>
      </w:tcPr>
    </w:tblStylePr>
    <w:tblStylePr w:type="band1Horz">
      <w:tblPr/>
      <w:tcPr>
        <w:tcBorders>
          <w:insideH w:val="single" w:sz="6" w:space="0" w:color="00A7E3" w:themeColor="accent5"/>
          <w:insideV w:val="single" w:sz="6" w:space="0" w:color="00A7E3" w:themeColor="accent5"/>
        </w:tcBorders>
        <w:shd w:val="clear" w:color="auto" w:fill="72D9F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4">
    <w:name w:val="Medium Grid 2 Accent 4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C400" w:themeColor="accent4"/>
        <w:left w:val="single" w:sz="8" w:space="0" w:color="A5C400" w:themeColor="accent4"/>
        <w:bottom w:val="single" w:sz="8" w:space="0" w:color="A5C400" w:themeColor="accent4"/>
        <w:right w:val="single" w:sz="8" w:space="0" w:color="A5C400" w:themeColor="accent4"/>
        <w:insideH w:val="single" w:sz="8" w:space="0" w:color="A5C400" w:themeColor="accent4"/>
        <w:insideV w:val="single" w:sz="8" w:space="0" w:color="A5C400" w:themeColor="accent4"/>
      </w:tblBorders>
    </w:tblPr>
    <w:tcPr>
      <w:shd w:val="clear" w:color="auto" w:fill="F2FFB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AFFE0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FC0" w:themeFill="accent4" w:themeFillTint="33"/>
      </w:tcPr>
    </w:tblStylePr>
    <w:tblStylePr w:type="band1Vert">
      <w:tblPr/>
      <w:tcPr>
        <w:shd w:val="clear" w:color="auto" w:fill="E5FF62" w:themeFill="accent4" w:themeFillTint="7F"/>
      </w:tcPr>
    </w:tblStylePr>
    <w:tblStylePr w:type="band1Horz">
      <w:tblPr/>
      <w:tcPr>
        <w:tcBorders>
          <w:insideH w:val="single" w:sz="6" w:space="0" w:color="A5C400" w:themeColor="accent4"/>
          <w:insideV w:val="single" w:sz="6" w:space="0" w:color="A5C400" w:themeColor="accent4"/>
        </w:tcBorders>
        <w:shd w:val="clear" w:color="auto" w:fill="E5FF6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3">
    <w:name w:val="Medium Grid 2 Accent 3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2007A" w:themeColor="accent3"/>
        <w:left w:val="single" w:sz="8" w:space="0" w:color="E2007A" w:themeColor="accent3"/>
        <w:bottom w:val="single" w:sz="8" w:space="0" w:color="E2007A" w:themeColor="accent3"/>
        <w:right w:val="single" w:sz="8" w:space="0" w:color="E2007A" w:themeColor="accent3"/>
        <w:insideH w:val="single" w:sz="8" w:space="0" w:color="E2007A" w:themeColor="accent3"/>
        <w:insideV w:val="single" w:sz="8" w:space="0" w:color="E2007A" w:themeColor="accent3"/>
      </w:tblBorders>
    </w:tblPr>
    <w:tcPr>
      <w:shd w:val="clear" w:color="auto" w:fill="FFB8DE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FE3F2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6E4" w:themeFill="accent3" w:themeFillTint="33"/>
      </w:tcPr>
    </w:tblStylePr>
    <w:tblStylePr w:type="band1Vert">
      <w:tblPr/>
      <w:tcPr>
        <w:shd w:val="clear" w:color="auto" w:fill="FF71BD" w:themeFill="accent3" w:themeFillTint="7F"/>
      </w:tcPr>
    </w:tblStylePr>
    <w:tblStylePr w:type="band1Horz">
      <w:tblPr/>
      <w:tcPr>
        <w:tcBorders>
          <w:insideH w:val="single" w:sz="6" w:space="0" w:color="E2007A" w:themeColor="accent3"/>
          <w:insideV w:val="single" w:sz="6" w:space="0" w:color="E2007A" w:themeColor="accent3"/>
        </w:tcBorders>
        <w:shd w:val="clear" w:color="auto" w:fill="FF71BD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2">
    <w:name w:val="Medium Grid 2 Accent 2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5007C" w:themeColor="accent2"/>
        <w:left w:val="single" w:sz="8" w:space="0" w:color="B5007C" w:themeColor="accent2"/>
        <w:bottom w:val="single" w:sz="8" w:space="0" w:color="B5007C" w:themeColor="accent2"/>
        <w:right w:val="single" w:sz="8" w:space="0" w:color="B5007C" w:themeColor="accent2"/>
        <w:insideH w:val="single" w:sz="8" w:space="0" w:color="B5007C" w:themeColor="accent2"/>
        <w:insideV w:val="single" w:sz="8" w:space="0" w:color="B5007C" w:themeColor="accent2"/>
      </w:tblBorders>
    </w:tblPr>
    <w:tcPr>
      <w:shd w:val="clear" w:color="auto" w:fill="FFADE5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EF4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DEA" w:themeFill="accent2" w:themeFillTint="33"/>
      </w:tcPr>
    </w:tblStylePr>
    <w:tblStylePr w:type="band1Vert">
      <w:tblPr/>
      <w:tcPr>
        <w:shd w:val="clear" w:color="auto" w:fill="FF5BCA" w:themeFill="accent2" w:themeFillTint="7F"/>
      </w:tcPr>
    </w:tblStylePr>
    <w:tblStylePr w:type="band1Horz">
      <w:tblPr/>
      <w:tcPr>
        <w:tcBorders>
          <w:insideH w:val="single" w:sz="6" w:space="0" w:color="B5007C" w:themeColor="accent2"/>
          <w:insideV w:val="single" w:sz="6" w:space="0" w:color="B5007C" w:themeColor="accent2"/>
        </w:tcBorders>
        <w:shd w:val="clear" w:color="auto" w:fill="FF5BCA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1">
    <w:name w:val="Medium Grid 2 Accent 1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AB1" w:themeColor="accent1"/>
        <w:left w:val="single" w:sz="8" w:space="0" w:color="009AB1" w:themeColor="accent1"/>
        <w:bottom w:val="single" w:sz="8" w:space="0" w:color="009AB1" w:themeColor="accent1"/>
        <w:right w:val="single" w:sz="8" w:space="0" w:color="009AB1" w:themeColor="accent1"/>
        <w:insideH w:val="single" w:sz="8" w:space="0" w:color="009AB1" w:themeColor="accent1"/>
        <w:insideV w:val="single" w:sz="8" w:space="0" w:color="009AB1" w:themeColor="accent1"/>
      </w:tblBorders>
    </w:tblPr>
    <w:tcPr>
      <w:shd w:val="clear" w:color="auto" w:fill="ACF4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EFA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CF6FF" w:themeFill="accent1" w:themeFillTint="33"/>
      </w:tcPr>
    </w:tblStylePr>
    <w:tblStylePr w:type="band1Vert">
      <w:tblPr/>
      <w:tcPr>
        <w:shd w:val="clear" w:color="auto" w:fill="59E8FF" w:themeFill="accent1" w:themeFillTint="7F"/>
      </w:tcPr>
    </w:tblStylePr>
    <w:tblStylePr w:type="band1Horz">
      <w:tblPr/>
      <w:tcPr>
        <w:tcBorders>
          <w:insideH w:val="single" w:sz="6" w:space="0" w:color="009AB1" w:themeColor="accent1"/>
          <w:insideV w:val="single" w:sz="6" w:space="0" w:color="009AB1" w:themeColor="accent1"/>
        </w:tcBorders>
        <w:shd w:val="clear" w:color="auto" w:fill="59E8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1-accent6">
    <w:name w:val="Medium Grid 1 Accent 6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9F33" w:themeColor="accent6" w:themeTint="BF"/>
        <w:left w:val="single" w:sz="8" w:space="0" w:color="FF9F33" w:themeColor="accent6" w:themeTint="BF"/>
        <w:bottom w:val="single" w:sz="8" w:space="0" w:color="FF9F33" w:themeColor="accent6" w:themeTint="BF"/>
        <w:right w:val="single" w:sz="8" w:space="0" w:color="FF9F33" w:themeColor="accent6" w:themeTint="BF"/>
        <w:insideH w:val="single" w:sz="8" w:space="0" w:color="FF9F33" w:themeColor="accent6" w:themeTint="BF"/>
        <w:insideV w:val="single" w:sz="8" w:space="0" w:color="FF9F33" w:themeColor="accent6" w:themeTint="BF"/>
      </w:tblBorders>
    </w:tblPr>
    <w:tcPr>
      <w:shd w:val="clear" w:color="auto" w:fill="FFDFBB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F3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F77" w:themeFill="accent6" w:themeFillTint="7F"/>
      </w:tcPr>
    </w:tblStylePr>
    <w:tblStylePr w:type="band1Horz">
      <w:tblPr/>
      <w:tcPr>
        <w:shd w:val="clear" w:color="auto" w:fill="FFBF77" w:themeFill="accent6" w:themeFillTint="7F"/>
      </w:tcPr>
    </w:tblStylePr>
  </w:style>
  <w:style w:type="table" w:styleId="Gemiddeldraster1-accent5">
    <w:name w:val="Medium Grid 1 Accent 5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2BC6FF" w:themeColor="accent5" w:themeTint="BF"/>
        <w:left w:val="single" w:sz="8" w:space="0" w:color="2BC6FF" w:themeColor="accent5" w:themeTint="BF"/>
        <w:bottom w:val="single" w:sz="8" w:space="0" w:color="2BC6FF" w:themeColor="accent5" w:themeTint="BF"/>
        <w:right w:val="single" w:sz="8" w:space="0" w:color="2BC6FF" w:themeColor="accent5" w:themeTint="BF"/>
        <w:insideH w:val="single" w:sz="8" w:space="0" w:color="2BC6FF" w:themeColor="accent5" w:themeTint="BF"/>
        <w:insideV w:val="single" w:sz="8" w:space="0" w:color="2BC6FF" w:themeColor="accent5" w:themeTint="BF"/>
      </w:tblBorders>
    </w:tblPr>
    <w:tcPr>
      <w:shd w:val="clear" w:color="auto" w:fill="B9ECF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BC6F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2D9FF" w:themeFill="accent5" w:themeFillTint="7F"/>
      </w:tcPr>
    </w:tblStylePr>
    <w:tblStylePr w:type="band1Horz">
      <w:tblPr/>
      <w:tcPr>
        <w:shd w:val="clear" w:color="auto" w:fill="72D9FF" w:themeFill="accent5" w:themeFillTint="7F"/>
      </w:tcPr>
    </w:tblStylePr>
  </w:style>
  <w:style w:type="table" w:styleId="Gemiddeldraster1-accent4">
    <w:name w:val="Medium Grid 1 Accent 4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D9FF13" w:themeColor="accent4" w:themeTint="BF"/>
        <w:left w:val="single" w:sz="8" w:space="0" w:color="D9FF13" w:themeColor="accent4" w:themeTint="BF"/>
        <w:bottom w:val="single" w:sz="8" w:space="0" w:color="D9FF13" w:themeColor="accent4" w:themeTint="BF"/>
        <w:right w:val="single" w:sz="8" w:space="0" w:color="D9FF13" w:themeColor="accent4" w:themeTint="BF"/>
        <w:insideH w:val="single" w:sz="8" w:space="0" w:color="D9FF13" w:themeColor="accent4" w:themeTint="BF"/>
        <w:insideV w:val="single" w:sz="8" w:space="0" w:color="D9FF13" w:themeColor="accent4" w:themeTint="BF"/>
      </w:tblBorders>
    </w:tblPr>
    <w:tcPr>
      <w:shd w:val="clear" w:color="auto" w:fill="F2FFB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9FF13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FF62" w:themeFill="accent4" w:themeFillTint="7F"/>
      </w:tcPr>
    </w:tblStylePr>
    <w:tblStylePr w:type="band1Horz">
      <w:tblPr/>
      <w:tcPr>
        <w:shd w:val="clear" w:color="auto" w:fill="E5FF62" w:themeFill="accent4" w:themeFillTint="7F"/>
      </w:tcPr>
    </w:tblStylePr>
  </w:style>
  <w:style w:type="table" w:styleId="Gemiddeldraster1-accent3">
    <w:name w:val="Medium Grid 1 Accent 3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2A9C" w:themeColor="accent3" w:themeTint="BF"/>
        <w:left w:val="single" w:sz="8" w:space="0" w:color="FF2A9C" w:themeColor="accent3" w:themeTint="BF"/>
        <w:bottom w:val="single" w:sz="8" w:space="0" w:color="FF2A9C" w:themeColor="accent3" w:themeTint="BF"/>
        <w:right w:val="single" w:sz="8" w:space="0" w:color="FF2A9C" w:themeColor="accent3" w:themeTint="BF"/>
        <w:insideH w:val="single" w:sz="8" w:space="0" w:color="FF2A9C" w:themeColor="accent3" w:themeTint="BF"/>
        <w:insideV w:val="single" w:sz="8" w:space="0" w:color="FF2A9C" w:themeColor="accent3" w:themeTint="BF"/>
      </w:tblBorders>
    </w:tblPr>
    <w:tcPr>
      <w:shd w:val="clear" w:color="auto" w:fill="FFB8DE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2A9C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71BD" w:themeFill="accent3" w:themeFillTint="7F"/>
      </w:tcPr>
    </w:tblStylePr>
    <w:tblStylePr w:type="band1Horz">
      <w:tblPr/>
      <w:tcPr>
        <w:shd w:val="clear" w:color="auto" w:fill="FF71BD" w:themeFill="accent3" w:themeFillTint="7F"/>
      </w:tcPr>
    </w:tblStylePr>
  </w:style>
  <w:style w:type="table" w:styleId="Gemiddeldraster1-accent2">
    <w:name w:val="Medium Grid 1 Accent 2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08B0" w:themeColor="accent2" w:themeTint="BF"/>
        <w:left w:val="single" w:sz="8" w:space="0" w:color="FF08B0" w:themeColor="accent2" w:themeTint="BF"/>
        <w:bottom w:val="single" w:sz="8" w:space="0" w:color="FF08B0" w:themeColor="accent2" w:themeTint="BF"/>
        <w:right w:val="single" w:sz="8" w:space="0" w:color="FF08B0" w:themeColor="accent2" w:themeTint="BF"/>
        <w:insideH w:val="single" w:sz="8" w:space="0" w:color="FF08B0" w:themeColor="accent2" w:themeTint="BF"/>
        <w:insideV w:val="single" w:sz="8" w:space="0" w:color="FF08B0" w:themeColor="accent2" w:themeTint="BF"/>
      </w:tblBorders>
    </w:tblPr>
    <w:tcPr>
      <w:shd w:val="clear" w:color="auto" w:fill="FFADE5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08B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5BCA" w:themeFill="accent2" w:themeFillTint="7F"/>
      </w:tcPr>
    </w:tblStylePr>
    <w:tblStylePr w:type="band1Horz">
      <w:tblPr/>
      <w:tcPr>
        <w:shd w:val="clear" w:color="auto" w:fill="FF5BCA" w:themeFill="accent2" w:themeFillTint="7F"/>
      </w:tcPr>
    </w:tblStylePr>
  </w:style>
  <w:style w:type="table" w:styleId="Gemiddeldraster1-accent1">
    <w:name w:val="Medium Grid 1 Accent 1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05DDFF" w:themeColor="accent1" w:themeTint="BF"/>
        <w:left w:val="single" w:sz="8" w:space="0" w:color="05DDFF" w:themeColor="accent1" w:themeTint="BF"/>
        <w:bottom w:val="single" w:sz="8" w:space="0" w:color="05DDFF" w:themeColor="accent1" w:themeTint="BF"/>
        <w:right w:val="single" w:sz="8" w:space="0" w:color="05DDFF" w:themeColor="accent1" w:themeTint="BF"/>
        <w:insideH w:val="single" w:sz="8" w:space="0" w:color="05DDFF" w:themeColor="accent1" w:themeTint="BF"/>
        <w:insideV w:val="single" w:sz="8" w:space="0" w:color="05DDFF" w:themeColor="accent1" w:themeTint="BF"/>
      </w:tblBorders>
    </w:tblPr>
    <w:tcPr>
      <w:shd w:val="clear" w:color="auto" w:fill="ACF4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5DD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9E8FF" w:themeFill="accent1" w:themeFillTint="7F"/>
      </w:tcPr>
    </w:tblStylePr>
    <w:tblStylePr w:type="band1Horz">
      <w:tblPr/>
      <w:tcPr>
        <w:shd w:val="clear" w:color="auto" w:fill="59E8FF" w:themeFill="accent1" w:themeFillTint="7F"/>
      </w:tcPr>
    </w:tblStylePr>
  </w:style>
  <w:style w:type="table" w:styleId="Donkerelijst-accent6">
    <w:name w:val="Dark List Accent 6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E7F00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63F00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25E00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25E00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5E00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5E00" w:themeFill="accent6" w:themeFillShade="BF"/>
      </w:tcPr>
    </w:tblStylePr>
  </w:style>
  <w:style w:type="table" w:styleId="Donkerelijst-accent5">
    <w:name w:val="Dark List Accent 5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A7E3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7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AA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AA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AA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AA" w:themeFill="accent5" w:themeFillShade="BF"/>
      </w:tcPr>
    </w:tblStylePr>
  </w:style>
  <w:style w:type="table" w:styleId="Donkerelijst-accent4">
    <w:name w:val="Dark List Accent 4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C4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161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92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92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92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9200" w:themeFill="accent4" w:themeFillShade="BF"/>
      </w:tcPr>
    </w:tblStylePr>
  </w:style>
  <w:style w:type="table" w:styleId="Donkerelijst-accent3">
    <w:name w:val="Dark List Accent 3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2007A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0003C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9005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9005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9005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9005A" w:themeFill="accent3" w:themeFillShade="BF"/>
      </w:tcPr>
    </w:tblStylePr>
  </w:style>
  <w:style w:type="table" w:styleId="Donkerelijst-accent2">
    <w:name w:val="Dark List Accent 2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5007C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A003D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7005C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7005C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7005C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7005C" w:themeFill="accent2" w:themeFillShade="BF"/>
      </w:tcPr>
    </w:tblStylePr>
  </w:style>
  <w:style w:type="table" w:styleId="Donkerelijst-accent1">
    <w:name w:val="Dark List Accent 1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AB1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C5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284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284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84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84" w:themeFill="accent1" w:themeFillShade="BF"/>
      </w:tcPr>
    </w:tblStylePr>
  </w:style>
  <w:style w:type="paragraph" w:styleId="Bibliografie">
    <w:name w:val="Bibliography"/>
    <w:basedOn w:val="ZsysbasisO2"/>
    <w:next w:val="BasistekstO2"/>
    <w:uiPriority w:val="98"/>
    <w:semiHidden/>
    <w:rsid w:val="00E07762"/>
  </w:style>
  <w:style w:type="paragraph" w:styleId="Citaat">
    <w:name w:val="Quote"/>
    <w:basedOn w:val="ZsysbasisO2"/>
    <w:next w:val="BasistekstO2"/>
    <w:link w:val="CitaatChar"/>
    <w:uiPriority w:val="98"/>
    <w:semiHidden/>
    <w:rsid w:val="00E07762"/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semiHidden/>
    <w:rsid w:val="00F33259"/>
    <w:rPr>
      <w:rFonts w:ascii="Maiandra GD" w:hAnsi="Maiandra GD" w:cs="Maiandra GD"/>
      <w:i/>
      <w:iCs/>
      <w:color w:val="000000" w:themeColor="text1"/>
      <w:sz w:val="18"/>
      <w:szCs w:val="18"/>
    </w:rPr>
  </w:style>
  <w:style w:type="paragraph" w:styleId="Duidelijkcitaat">
    <w:name w:val="Intense Quote"/>
    <w:basedOn w:val="ZsysbasisO2"/>
    <w:next w:val="BasistekstO2"/>
    <w:link w:val="DuidelijkcitaatChar"/>
    <w:uiPriority w:val="98"/>
    <w:semiHidden/>
    <w:rsid w:val="00F33259"/>
    <w:pPr>
      <w:spacing w:before="200" w:after="280"/>
      <w:ind w:left="936" w:right="936"/>
    </w:pPr>
    <w:rPr>
      <w:b/>
      <w:bCs/>
      <w:i/>
      <w:iCs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sid w:val="00F33259"/>
    <w:rPr>
      <w:rFonts w:ascii="Maiandra GD" w:hAnsi="Maiandra GD" w:cs="Maiandra GD"/>
      <w:b/>
      <w:bCs/>
      <w:i/>
      <w:iCs/>
      <w:sz w:val="18"/>
      <w:szCs w:val="18"/>
    </w:rPr>
  </w:style>
  <w:style w:type="character" w:styleId="Eindnootmarkering">
    <w:name w:val="endnote reference"/>
    <w:aliases w:val="Eindnootmarkering O2"/>
    <w:basedOn w:val="Standaardalinea-lettertype"/>
    <w:uiPriority w:val="4"/>
    <w:rsid w:val="00E07762"/>
    <w:rPr>
      <w:vertAlign w:val="superscript"/>
    </w:rPr>
  </w:style>
  <w:style w:type="paragraph" w:styleId="Geenafstand">
    <w:name w:val="No Spacing"/>
    <w:basedOn w:val="ZsysbasisO2"/>
    <w:next w:val="BasistekstO2"/>
    <w:uiPriority w:val="98"/>
    <w:semiHidden/>
    <w:rsid w:val="00D27D0E"/>
  </w:style>
  <w:style w:type="character" w:styleId="HTMLCode">
    <w:name w:val="HTML Code"/>
    <w:basedOn w:val="Standaardalinea-lettertype"/>
    <w:uiPriority w:val="98"/>
    <w:semiHidden/>
    <w:rsid w:val="00E07762"/>
    <w:rPr>
      <w:rFonts w:ascii="Consolas" w:hAnsi="Consolas"/>
      <w:sz w:val="20"/>
      <w:szCs w:val="20"/>
    </w:rPr>
  </w:style>
  <w:style w:type="character" w:styleId="HTMLDefinition">
    <w:name w:val="HTML Definition"/>
    <w:basedOn w:val="Standaardalinea-lettertype"/>
    <w:uiPriority w:val="98"/>
    <w:semiHidden/>
    <w:rsid w:val="00E07762"/>
    <w:rPr>
      <w:i/>
      <w:iCs/>
    </w:rPr>
  </w:style>
  <w:style w:type="character" w:styleId="HTMLVariable">
    <w:name w:val="HTML Variable"/>
    <w:basedOn w:val="Standaardalinea-lettertype"/>
    <w:uiPriority w:val="98"/>
    <w:semiHidden/>
    <w:rsid w:val="00E07762"/>
    <w:rPr>
      <w:i/>
      <w:iCs/>
    </w:rPr>
  </w:style>
  <w:style w:type="character" w:styleId="HTML-acroniem">
    <w:name w:val="HTML Acronym"/>
    <w:basedOn w:val="Standaardalinea-lettertype"/>
    <w:uiPriority w:val="98"/>
    <w:semiHidden/>
    <w:rsid w:val="00E07762"/>
  </w:style>
  <w:style w:type="character" w:styleId="HTML-citaat">
    <w:name w:val="HTML Cite"/>
    <w:basedOn w:val="Standaardalinea-lettertype"/>
    <w:uiPriority w:val="98"/>
    <w:semiHidden/>
    <w:rsid w:val="00E07762"/>
    <w:rPr>
      <w:i/>
      <w:iCs/>
    </w:rPr>
  </w:style>
  <w:style w:type="character" w:styleId="HTML-schrijfmachine">
    <w:name w:val="HTML Typewriter"/>
    <w:basedOn w:val="Standaardalinea-lettertype"/>
    <w:uiPriority w:val="98"/>
    <w:semiHidden/>
    <w:rsid w:val="00E07762"/>
    <w:rPr>
      <w:rFonts w:ascii="Consolas" w:hAnsi="Consolas"/>
      <w:sz w:val="20"/>
      <w:szCs w:val="20"/>
    </w:rPr>
  </w:style>
  <w:style w:type="character" w:styleId="HTML-toetsenbord">
    <w:name w:val="HTML Keyboard"/>
    <w:basedOn w:val="Standaardalinea-lettertype"/>
    <w:uiPriority w:val="98"/>
    <w:semiHidden/>
    <w:rsid w:val="00E07762"/>
    <w:rPr>
      <w:rFonts w:ascii="Consolas" w:hAnsi="Consolas"/>
      <w:sz w:val="20"/>
      <w:szCs w:val="20"/>
    </w:rPr>
  </w:style>
  <w:style w:type="character" w:styleId="HTML-voorbeeld">
    <w:name w:val="HTML Sample"/>
    <w:basedOn w:val="Standaardalinea-lettertype"/>
    <w:uiPriority w:val="98"/>
    <w:semiHidden/>
    <w:rsid w:val="00E07762"/>
    <w:rPr>
      <w:rFonts w:ascii="Consolas" w:hAnsi="Consolas"/>
      <w:sz w:val="24"/>
      <w:szCs w:val="24"/>
    </w:rPr>
  </w:style>
  <w:style w:type="paragraph" w:styleId="Kopvaninhoudsopgave">
    <w:name w:val="TOC Heading"/>
    <w:basedOn w:val="ZsysbasisO2"/>
    <w:next w:val="BasistekstO2"/>
    <w:uiPriority w:val="98"/>
    <w:semiHidden/>
    <w:unhideWhenUsed/>
    <w:rsid w:val="00FC3FA5"/>
    <w:pPr>
      <w:keepLines/>
      <w:spacing w:before="480"/>
    </w:pPr>
    <w:rPr>
      <w:rFonts w:asciiTheme="majorHAnsi" w:eastAsiaTheme="majorEastAsia" w:hAnsiTheme="majorHAnsi" w:cstheme="majorBidi"/>
      <w:sz w:val="28"/>
      <w:szCs w:val="28"/>
    </w:rPr>
  </w:style>
  <w:style w:type="paragraph" w:styleId="Lijstalinea">
    <w:name w:val="List Paragraph"/>
    <w:basedOn w:val="ZsysbasisO2"/>
    <w:next w:val="BasistekstO2"/>
    <w:uiPriority w:val="98"/>
    <w:semiHidden/>
    <w:rsid w:val="00E7078D"/>
    <w:pPr>
      <w:ind w:left="720"/>
    </w:pPr>
  </w:style>
  <w:style w:type="character" w:styleId="Nadruk">
    <w:name w:val="Emphasis"/>
    <w:basedOn w:val="Standaardalinea-lettertype"/>
    <w:uiPriority w:val="98"/>
    <w:semiHidden/>
    <w:rsid w:val="00E07762"/>
    <w:rPr>
      <w:i/>
      <w:iCs/>
    </w:rPr>
  </w:style>
  <w:style w:type="character" w:styleId="Regelnummer">
    <w:name w:val="line number"/>
    <w:basedOn w:val="Standaardalinea-lettertype"/>
    <w:uiPriority w:val="98"/>
    <w:semiHidden/>
    <w:rsid w:val="00E07762"/>
  </w:style>
  <w:style w:type="numbering" w:customStyle="1" w:styleId="KopnummeringO2">
    <w:name w:val="Kopnummering O2"/>
    <w:uiPriority w:val="4"/>
    <w:semiHidden/>
    <w:rsid w:val="001A538F"/>
    <w:pPr>
      <w:numPr>
        <w:numId w:val="7"/>
      </w:numPr>
    </w:pPr>
  </w:style>
  <w:style w:type="paragraph" w:customStyle="1" w:styleId="ZsyseenpuntO2">
    <w:name w:val="Zsyseenpunt O2"/>
    <w:basedOn w:val="ZsysbasisO2"/>
    <w:uiPriority w:val="4"/>
    <w:semiHidden/>
    <w:rsid w:val="00756C31"/>
    <w:pPr>
      <w:spacing w:line="20" w:lineRule="exact"/>
    </w:pPr>
    <w:rPr>
      <w:sz w:val="2"/>
    </w:rPr>
  </w:style>
  <w:style w:type="paragraph" w:customStyle="1" w:styleId="ZsysbasisdocumentgegevensO2">
    <w:name w:val="Zsysbasisdocumentgegevens O2"/>
    <w:basedOn w:val="ZsysbasisO2"/>
    <w:next w:val="BasistekstO2"/>
    <w:uiPriority w:val="4"/>
    <w:semiHidden/>
    <w:rsid w:val="00B042A9"/>
    <w:pPr>
      <w:spacing w:line="252" w:lineRule="exact"/>
    </w:pPr>
    <w:rPr>
      <w:noProof/>
    </w:rPr>
  </w:style>
  <w:style w:type="paragraph" w:customStyle="1" w:styleId="DocumentgegevenskopjeO2">
    <w:name w:val="Documentgegevens kopje O2"/>
    <w:basedOn w:val="ZsysbasisdocumentgegevensO2"/>
    <w:uiPriority w:val="4"/>
    <w:rsid w:val="00756C31"/>
  </w:style>
  <w:style w:type="paragraph" w:customStyle="1" w:styleId="DocumentgegevensO2">
    <w:name w:val="Documentgegevens O2"/>
    <w:basedOn w:val="ZsysbasisdocumentgegevensO2"/>
    <w:uiPriority w:val="4"/>
    <w:rsid w:val="00756C31"/>
  </w:style>
  <w:style w:type="paragraph" w:customStyle="1" w:styleId="DocumentgegevensdatumO2">
    <w:name w:val="Documentgegevens datum O2"/>
    <w:basedOn w:val="ZsysbasisdocumentgegevensO2"/>
    <w:uiPriority w:val="4"/>
    <w:rsid w:val="00756C31"/>
  </w:style>
  <w:style w:type="paragraph" w:customStyle="1" w:styleId="DocumentgegevensonderwerpO2">
    <w:name w:val="Documentgegevens onderwerp O2"/>
    <w:basedOn w:val="ZsysbasisdocumentgegevensO2"/>
    <w:uiPriority w:val="4"/>
    <w:rsid w:val="00C87372"/>
    <w:rPr>
      <w:noProof w:val="0"/>
    </w:rPr>
  </w:style>
  <w:style w:type="paragraph" w:customStyle="1" w:styleId="DocumentgegevensextraO2">
    <w:name w:val="Documentgegevens extra O2"/>
    <w:basedOn w:val="ZsysbasisdocumentgegevensO2"/>
    <w:uiPriority w:val="4"/>
    <w:rsid w:val="00756C31"/>
  </w:style>
  <w:style w:type="paragraph" w:customStyle="1" w:styleId="PaginanummerO2">
    <w:name w:val="Paginanummer O2"/>
    <w:basedOn w:val="ZsysbasisdocumentgegevensO2"/>
    <w:uiPriority w:val="4"/>
    <w:rsid w:val="00E334BB"/>
    <w:rPr>
      <w:sz w:val="18"/>
    </w:rPr>
  </w:style>
  <w:style w:type="paragraph" w:customStyle="1" w:styleId="AfzendergegevensO2">
    <w:name w:val="Afzendergegevens O2"/>
    <w:basedOn w:val="ZsysbasisdocumentgegevensO2"/>
    <w:uiPriority w:val="4"/>
    <w:rsid w:val="00135E7B"/>
  </w:style>
  <w:style w:type="paragraph" w:customStyle="1" w:styleId="AfzendergegevenskopjeO2">
    <w:name w:val="Afzendergegevens kopje O2"/>
    <w:basedOn w:val="ZsysbasisdocumentgegevensO2"/>
    <w:uiPriority w:val="4"/>
    <w:rsid w:val="00135E7B"/>
  </w:style>
  <w:style w:type="numbering" w:customStyle="1" w:styleId="OpsommingtekenO2">
    <w:name w:val="Opsomming teken O2"/>
    <w:uiPriority w:val="4"/>
    <w:semiHidden/>
    <w:rsid w:val="001568CA"/>
    <w:pPr>
      <w:numPr>
        <w:numId w:val="8"/>
      </w:numPr>
    </w:pPr>
  </w:style>
  <w:style w:type="paragraph" w:customStyle="1" w:styleId="AlineavoorafbeeldingO2">
    <w:name w:val="Alinea voor afbeelding O2"/>
    <w:basedOn w:val="ZsysbasisO2"/>
    <w:next w:val="BasistekstO2"/>
    <w:uiPriority w:val="4"/>
    <w:rsid w:val="00BB239A"/>
  </w:style>
  <w:style w:type="paragraph" w:customStyle="1" w:styleId="TitelO2">
    <w:name w:val="Titel O2"/>
    <w:basedOn w:val="ZsysbasisO2"/>
    <w:uiPriority w:val="4"/>
    <w:rsid w:val="000E1539"/>
    <w:pPr>
      <w:keepLines/>
    </w:pPr>
  </w:style>
  <w:style w:type="paragraph" w:customStyle="1" w:styleId="SubtitelO2">
    <w:name w:val="Subtitel O2"/>
    <w:basedOn w:val="ZsysbasisO2"/>
    <w:uiPriority w:val="4"/>
    <w:rsid w:val="000E1539"/>
    <w:pPr>
      <w:keepLines/>
    </w:pPr>
  </w:style>
  <w:style w:type="numbering" w:customStyle="1" w:styleId="BijlagenummeringO2">
    <w:name w:val="Bijlagenummering O2"/>
    <w:uiPriority w:val="4"/>
    <w:semiHidden/>
    <w:rsid w:val="00345315"/>
    <w:pPr>
      <w:numPr>
        <w:numId w:val="9"/>
      </w:numPr>
    </w:pPr>
  </w:style>
  <w:style w:type="paragraph" w:customStyle="1" w:styleId="Bijlagekop1O2">
    <w:name w:val="Bijlage kop 1 O2"/>
    <w:basedOn w:val="ZsysbasisO2"/>
    <w:next w:val="BasistekstO2"/>
    <w:uiPriority w:val="4"/>
    <w:rsid w:val="00345315"/>
    <w:pPr>
      <w:keepNext/>
      <w:keepLines/>
      <w:numPr>
        <w:numId w:val="23"/>
      </w:numPr>
      <w:tabs>
        <w:tab w:val="left" w:pos="709"/>
      </w:tabs>
      <w:spacing w:before="252" w:line="380" w:lineRule="atLeast"/>
      <w:outlineLvl w:val="0"/>
    </w:pPr>
    <w:rPr>
      <w:b/>
      <w:bCs/>
      <w:sz w:val="32"/>
      <w:szCs w:val="32"/>
    </w:rPr>
  </w:style>
  <w:style w:type="paragraph" w:customStyle="1" w:styleId="Bijlagekop2O2">
    <w:name w:val="Bijlage kop 2 O2"/>
    <w:basedOn w:val="ZsysbasisO2"/>
    <w:next w:val="BasistekstO2"/>
    <w:uiPriority w:val="4"/>
    <w:rsid w:val="00345315"/>
    <w:pPr>
      <w:keepNext/>
      <w:keepLines/>
      <w:numPr>
        <w:ilvl w:val="1"/>
        <w:numId w:val="23"/>
      </w:numPr>
      <w:spacing w:before="252" w:line="300" w:lineRule="atLeast"/>
      <w:outlineLvl w:val="1"/>
    </w:pPr>
    <w:rPr>
      <w:b/>
      <w:bCs/>
      <w:iCs/>
      <w:sz w:val="26"/>
      <w:szCs w:val="28"/>
    </w:rPr>
  </w:style>
  <w:style w:type="paragraph" w:styleId="Onderwerpvanopmerking">
    <w:name w:val="annotation subject"/>
    <w:basedOn w:val="ZsysbasisO2"/>
    <w:next w:val="BasistekstO2"/>
    <w:link w:val="OnderwerpvanopmerkingChar"/>
    <w:uiPriority w:val="98"/>
    <w:semiHidden/>
    <w:rsid w:val="00E7078D"/>
    <w:rPr>
      <w:b/>
      <w:bCs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rsid w:val="00E7078D"/>
    <w:rPr>
      <w:rFonts w:asciiTheme="minorHAnsi" w:hAnsiTheme="minorHAnsi" w:cs="Maiandra GD"/>
      <w:b/>
      <w:bCs/>
      <w:color w:val="000000" w:themeColor="text1"/>
      <w:sz w:val="18"/>
      <w:szCs w:val="18"/>
    </w:rPr>
  </w:style>
  <w:style w:type="character" w:customStyle="1" w:styleId="Plattetekst2Char">
    <w:name w:val="Platte tekst 2 Char"/>
    <w:basedOn w:val="Standaardalinea-lettertype"/>
    <w:link w:val="Plattetekst2"/>
    <w:rsid w:val="00E7078D"/>
    <w:rPr>
      <w:rFonts w:ascii="Maiandra GD" w:hAnsi="Maiandra GD" w:cs="Maiandra GD"/>
      <w:sz w:val="18"/>
      <w:szCs w:val="18"/>
    </w:rPr>
  </w:style>
  <w:style w:type="character" w:customStyle="1" w:styleId="PlattetekstChar">
    <w:name w:val="Platte tekst Char"/>
    <w:basedOn w:val="ZsysbasisO2Char"/>
    <w:link w:val="Plattetekst"/>
    <w:semiHidden/>
    <w:rsid w:val="00E7078D"/>
    <w:rPr>
      <w:rFonts w:asciiTheme="minorHAnsi" w:hAnsiTheme="minorHAnsi" w:cs="Maiandra GD"/>
      <w:color w:val="000000" w:themeColor="text1"/>
      <w:sz w:val="18"/>
      <w:szCs w:val="18"/>
    </w:rPr>
  </w:style>
  <w:style w:type="character" w:customStyle="1" w:styleId="Platteteksteersteinspringing2Char">
    <w:name w:val="Platte tekst eerste inspringing 2 Char"/>
    <w:basedOn w:val="PlattetekstinspringenChar"/>
    <w:link w:val="Platteteksteersteinspringing2"/>
    <w:rsid w:val="00E7078D"/>
    <w:rPr>
      <w:rFonts w:ascii="Maiandra GD" w:hAnsi="Maiandra GD" w:cs="Maiandra GD"/>
      <w:sz w:val="18"/>
      <w:szCs w:val="18"/>
    </w:rPr>
  </w:style>
  <w:style w:type="paragraph" w:styleId="Plattetekstinspringen2">
    <w:name w:val="Body Text Indent 2"/>
    <w:basedOn w:val="ZsysbasisO2"/>
    <w:next w:val="BasistekstO2"/>
    <w:link w:val="Plattetekstinspringen2Char"/>
    <w:uiPriority w:val="98"/>
    <w:semiHidden/>
    <w:rsid w:val="00E7078D"/>
    <w:pPr>
      <w:ind w:left="284"/>
    </w:pPr>
  </w:style>
  <w:style w:type="character" w:customStyle="1" w:styleId="Plattetekstinspringen2Char">
    <w:name w:val="Platte tekst inspringen 2 Char"/>
    <w:basedOn w:val="Standaardalinea-lettertype"/>
    <w:link w:val="Plattetekstinspringen2"/>
    <w:rsid w:val="00E7078D"/>
    <w:rPr>
      <w:rFonts w:ascii="Maiandra GD" w:hAnsi="Maiandra GD" w:cs="Maiandra GD"/>
      <w:sz w:val="18"/>
      <w:szCs w:val="18"/>
    </w:rPr>
  </w:style>
  <w:style w:type="paragraph" w:styleId="Plattetekstinspringen3">
    <w:name w:val="Body Text Indent 3"/>
    <w:basedOn w:val="ZsysbasisO2"/>
    <w:next w:val="BasistekstO2"/>
    <w:link w:val="Plattetekstinspringen3Char"/>
    <w:uiPriority w:val="98"/>
    <w:semiHidden/>
    <w:rsid w:val="00E7078D"/>
    <w:pPr>
      <w:ind w:left="284"/>
    </w:pPr>
    <w:rPr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rsid w:val="00E7078D"/>
    <w:rPr>
      <w:rFonts w:ascii="Maiandra GD" w:hAnsi="Maiandra GD" w:cs="Maiandra GD"/>
      <w:sz w:val="18"/>
      <w:szCs w:val="16"/>
    </w:rPr>
  </w:style>
  <w:style w:type="paragraph" w:styleId="Lijstmetafbeeldingen">
    <w:name w:val="table of figures"/>
    <w:aliases w:val="Lijst met afbeeldingen O2"/>
    <w:basedOn w:val="ZsysbasisO2"/>
    <w:next w:val="BasistekstO2"/>
    <w:uiPriority w:val="4"/>
    <w:rsid w:val="00DD2A9E"/>
  </w:style>
  <w:style w:type="table" w:customStyle="1" w:styleId="TabelzonderopmaakO2">
    <w:name w:val="Tabel zonder opmaak O2"/>
    <w:basedOn w:val="Standaardtabel"/>
    <w:uiPriority w:val="99"/>
    <w:qFormat/>
    <w:rsid w:val="00D16E87"/>
    <w:pPr>
      <w:spacing w:line="240" w:lineRule="auto"/>
    </w:pPr>
    <w:tblPr>
      <w:tblCellMar>
        <w:left w:w="0" w:type="dxa"/>
        <w:right w:w="0" w:type="dxa"/>
      </w:tblCellMar>
    </w:tblPr>
  </w:style>
  <w:style w:type="paragraph" w:customStyle="1" w:styleId="ZsysbasistocO2">
    <w:name w:val="Zsysbasistoc O2"/>
    <w:basedOn w:val="ZsysbasisO2"/>
    <w:next w:val="BasistekstO2"/>
    <w:uiPriority w:val="4"/>
    <w:semiHidden/>
    <w:rsid w:val="00364B2C"/>
    <w:pPr>
      <w:ind w:left="709" w:right="567" w:hanging="709"/>
    </w:pPr>
  </w:style>
  <w:style w:type="numbering" w:customStyle="1" w:styleId="AgendapuntlijstO2">
    <w:name w:val="Agendapunt (lijst) O2"/>
    <w:uiPriority w:val="4"/>
    <w:semiHidden/>
    <w:rsid w:val="001C6232"/>
    <w:pPr>
      <w:numPr>
        <w:numId w:val="21"/>
      </w:numPr>
    </w:pPr>
  </w:style>
  <w:style w:type="paragraph" w:customStyle="1" w:styleId="AgendapuntO2">
    <w:name w:val="Agendapunt O2"/>
    <w:basedOn w:val="ZsysbasisO2"/>
    <w:uiPriority w:val="4"/>
    <w:rsid w:val="001C6232"/>
    <w:pPr>
      <w:numPr>
        <w:numId w:val="22"/>
      </w:numPr>
    </w:pPr>
  </w:style>
  <w:style w:type="paragraph" w:customStyle="1" w:styleId="ZsysbasistabeltekstO2">
    <w:name w:val="Zsysbasistabeltekst O2"/>
    <w:basedOn w:val="ZsysbasisO2"/>
    <w:next w:val="TabeltekstO2"/>
    <w:uiPriority w:val="4"/>
    <w:semiHidden/>
    <w:rsid w:val="00312D26"/>
  </w:style>
  <w:style w:type="paragraph" w:customStyle="1" w:styleId="TabeltekstO2">
    <w:name w:val="Tabeltekst O2"/>
    <w:basedOn w:val="ZsysbasistabeltekstO2"/>
    <w:uiPriority w:val="4"/>
    <w:rsid w:val="00312D26"/>
  </w:style>
  <w:style w:type="paragraph" w:customStyle="1" w:styleId="TabelkopjeO2">
    <w:name w:val="Tabelkopje O2"/>
    <w:basedOn w:val="ZsysbasistabeltekstO2"/>
    <w:next w:val="TabeltekstO2"/>
    <w:link w:val="TabelkopjeO2Char"/>
    <w:uiPriority w:val="4"/>
    <w:rsid w:val="005114AB"/>
    <w:rPr>
      <w:b/>
      <w:color w:val="B5007C" w:themeColor="accent2"/>
      <w:sz w:val="20"/>
    </w:rPr>
  </w:style>
  <w:style w:type="paragraph" w:customStyle="1" w:styleId="DocumentnaamO2">
    <w:name w:val="Documentnaam O2"/>
    <w:basedOn w:val="ZsysbasisO2"/>
    <w:next w:val="BasistekstO2"/>
    <w:uiPriority w:val="4"/>
    <w:rsid w:val="00B30352"/>
  </w:style>
  <w:style w:type="paragraph" w:customStyle="1" w:styleId="Kop4zondernummerO2">
    <w:name w:val="Kop 4 zonder nummer O2"/>
    <w:basedOn w:val="ZsysbasisO2"/>
    <w:next w:val="BasistekstO2"/>
    <w:uiPriority w:val="4"/>
    <w:qFormat/>
    <w:rsid w:val="001A538F"/>
    <w:pPr>
      <w:keepNext/>
      <w:keepLines/>
      <w:spacing w:before="252"/>
    </w:pPr>
    <w:rPr>
      <w:bCs/>
      <w:szCs w:val="24"/>
      <w:u w:val="single"/>
    </w:rPr>
  </w:style>
  <w:style w:type="paragraph" w:customStyle="1" w:styleId="Kop5zondernummerO2">
    <w:name w:val="Kop 5 zonder nummer O2"/>
    <w:basedOn w:val="ZsysbasisO2"/>
    <w:next w:val="BasistekstO2"/>
    <w:uiPriority w:val="4"/>
    <w:qFormat/>
    <w:rsid w:val="001A538F"/>
    <w:rPr>
      <w:i/>
      <w:iCs/>
      <w:szCs w:val="22"/>
    </w:rPr>
  </w:style>
  <w:style w:type="paragraph" w:customStyle="1" w:styleId="AanhefO2">
    <w:name w:val="Aanhef O2"/>
    <w:basedOn w:val="ZsysbasisO2"/>
    <w:next w:val="BasistekstO2"/>
    <w:uiPriority w:val="4"/>
    <w:rsid w:val="00B042A9"/>
    <w:pPr>
      <w:spacing w:after="120"/>
    </w:pPr>
  </w:style>
  <w:style w:type="character" w:customStyle="1" w:styleId="Slimmehyperlink1">
    <w:name w:val="Slimme hyperlink1"/>
    <w:basedOn w:val="Standaardalinea-lettertype"/>
    <w:uiPriority w:val="97"/>
    <w:unhideWhenUsed/>
    <w:rsid w:val="004A5040"/>
    <w:rPr>
      <w:u w:val="dotted"/>
    </w:rPr>
  </w:style>
  <w:style w:type="paragraph" w:customStyle="1" w:styleId="DocumentgegevensvetO2">
    <w:name w:val="Documentgegevens vet O2"/>
    <w:basedOn w:val="ZsysbasisdocumentgegevensO2"/>
    <w:link w:val="DocumentgegevensvetO2Char"/>
    <w:uiPriority w:val="4"/>
    <w:rsid w:val="00A07ACA"/>
    <w:rPr>
      <w:b/>
    </w:rPr>
  </w:style>
  <w:style w:type="character" w:customStyle="1" w:styleId="DocumentgegevensvetO2Char">
    <w:name w:val="Documentgegevens vet O2 Char"/>
    <w:basedOn w:val="Standaardalinea-lettertype"/>
    <w:link w:val="DocumentgegevensvetO2"/>
    <w:rsid w:val="00A07ACA"/>
    <w:rPr>
      <w:rFonts w:ascii="Arial" w:hAnsi="Arial" w:cs="Arial"/>
      <w:b/>
      <w:noProof/>
      <w:color w:val="000000" w:themeColor="text1"/>
      <w:sz w:val="19"/>
      <w:szCs w:val="18"/>
    </w:rPr>
  </w:style>
  <w:style w:type="paragraph" w:customStyle="1" w:styleId="DocumentgegevensgrijskopjeO2">
    <w:name w:val="Documentgegevens grijs kopje O2"/>
    <w:basedOn w:val="ZsysbasisdocumentgegevensO2"/>
    <w:link w:val="DocumentgegevensgrijskopjeO2Char"/>
    <w:uiPriority w:val="4"/>
    <w:rsid w:val="00FD0DFE"/>
    <w:rPr>
      <w:color w:val="B2B2B2" w:themeColor="background2"/>
    </w:rPr>
  </w:style>
  <w:style w:type="character" w:customStyle="1" w:styleId="DocumentgegevensgrijskopjeO2Char">
    <w:name w:val="Documentgegevens grijs kopje O2 Char"/>
    <w:basedOn w:val="Standaardalinea-lettertype"/>
    <w:link w:val="DocumentgegevensgrijskopjeO2"/>
    <w:rsid w:val="00FD0DFE"/>
    <w:rPr>
      <w:rFonts w:ascii="Arial" w:hAnsi="Arial" w:cs="Arial"/>
      <w:noProof/>
      <w:color w:val="B2B2B2" w:themeColor="background2"/>
      <w:sz w:val="19"/>
      <w:szCs w:val="18"/>
    </w:rPr>
  </w:style>
  <w:style w:type="paragraph" w:customStyle="1" w:styleId="DocumentgegevensgrijsO2">
    <w:name w:val="Documentgegevens grijs O2"/>
    <w:basedOn w:val="ZsysbasisdocumentgegevensO2"/>
    <w:link w:val="DocumentgegevensgrijsO2Char"/>
    <w:uiPriority w:val="4"/>
    <w:rsid w:val="001E1BA0"/>
    <w:rPr>
      <w:color w:val="B2B2B2" w:themeColor="background2"/>
    </w:rPr>
  </w:style>
  <w:style w:type="character" w:customStyle="1" w:styleId="DocumentgegevensgrijsO2Char">
    <w:name w:val="Documentgegevens grijs O2 Char"/>
    <w:basedOn w:val="Standaardalinea-lettertype"/>
    <w:link w:val="DocumentgegevensgrijsO2"/>
    <w:rsid w:val="001E1BA0"/>
    <w:rPr>
      <w:rFonts w:ascii="Arial" w:hAnsi="Arial" w:cs="Arial"/>
      <w:noProof/>
      <w:color w:val="B2B2B2" w:themeColor="background2"/>
      <w:sz w:val="19"/>
      <w:szCs w:val="18"/>
    </w:rPr>
  </w:style>
  <w:style w:type="table" w:customStyle="1" w:styleId="TabelstijlO2">
    <w:name w:val="Tabelstijl O2"/>
    <w:basedOn w:val="Standaardtabel"/>
    <w:uiPriority w:val="99"/>
    <w:rsid w:val="00A975F0"/>
    <w:pPr>
      <w:spacing w:line="240" w:lineRule="auto"/>
    </w:pPr>
    <w:tblPr>
      <w:tblStyleRowBandSize w:val="1"/>
      <w:tblBorders>
        <w:insideH w:val="single" w:sz="4" w:space="0" w:color="B2B2B2" w:themeColor="background2"/>
      </w:tblBorders>
      <w:tblCellMar>
        <w:left w:w="85" w:type="dxa"/>
        <w:bottom w:w="28" w:type="dxa"/>
        <w:right w:w="85" w:type="dxa"/>
      </w:tblCellMar>
    </w:tblPr>
    <w:tblStylePr w:type="firstRow">
      <w:tblPr/>
      <w:tcPr>
        <w:tcBorders>
          <w:insideV w:val="single" w:sz="4" w:space="0" w:color="FFFFFF" w:themeColor="background1"/>
        </w:tcBorders>
        <w:shd w:val="clear" w:color="auto" w:fill="B5007C" w:themeFill="accent2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B5007C" w:themeFill="accent2"/>
      </w:tcPr>
    </w:tblStylePr>
    <w:tblStylePr w:type="firstCol">
      <w:tblPr/>
      <w:tcPr>
        <w:tcBorders>
          <w:top w:val="nil"/>
          <w:left w:val="nil"/>
          <w:bottom w:val="single" w:sz="2" w:space="0" w:color="FFFFFF" w:themeColor="background1"/>
          <w:right w:val="nil"/>
          <w:insideH w:val="single" w:sz="4" w:space="0" w:color="FFFFFF" w:themeColor="background1"/>
          <w:insideV w:val="nil"/>
          <w:tl2br w:val="nil"/>
          <w:tr2bl w:val="nil"/>
        </w:tcBorders>
        <w:shd w:val="clear" w:color="auto" w:fill="B5007C" w:themeFill="accent2"/>
      </w:tcPr>
    </w:tblStylePr>
  </w:style>
  <w:style w:type="character" w:customStyle="1" w:styleId="TabelkopjeO2Char">
    <w:name w:val="Tabelkopje O2 Char"/>
    <w:basedOn w:val="Standaardalinea-lettertype"/>
    <w:link w:val="TabelkopjeO2"/>
    <w:uiPriority w:val="4"/>
    <w:rsid w:val="005114AB"/>
    <w:rPr>
      <w:rFonts w:ascii="Arial" w:hAnsi="Arial" w:cs="Arial"/>
      <w:b/>
      <w:color w:val="B5007C" w:themeColor="accent2"/>
      <w:szCs w:val="18"/>
    </w:rPr>
  </w:style>
  <w:style w:type="paragraph" w:customStyle="1" w:styleId="TabelkopjewitO2">
    <w:name w:val="Tabelkopje wit O2"/>
    <w:basedOn w:val="ZsysbasistabeltekstO2"/>
    <w:next w:val="TabeltekstO2"/>
    <w:link w:val="TabelkopjewitO2Char"/>
    <w:uiPriority w:val="4"/>
    <w:rsid w:val="00F53FA9"/>
    <w:rPr>
      <w:b/>
      <w:color w:val="FFFFFF"/>
    </w:rPr>
  </w:style>
  <w:style w:type="character" w:customStyle="1" w:styleId="TabelkopjewitO2Char">
    <w:name w:val="Tabelkopje wit O2 Char"/>
    <w:basedOn w:val="TabelkopjeO2Char"/>
    <w:link w:val="TabelkopjewitO2"/>
    <w:uiPriority w:val="4"/>
    <w:rsid w:val="00F53FA9"/>
    <w:rPr>
      <w:rFonts w:ascii="Arial" w:hAnsi="Arial" w:cs="Arial"/>
      <w:b/>
      <w:color w:val="FFFFFF"/>
      <w:sz w:val="19"/>
      <w:szCs w:val="18"/>
    </w:rPr>
  </w:style>
  <w:style w:type="table" w:styleId="Donkerelijst">
    <w:name w:val="Dark List"/>
    <w:basedOn w:val="Standaardtabel"/>
    <w:uiPriority w:val="70"/>
    <w:semiHidden/>
    <w:unhideWhenUsed/>
    <w:rsid w:val="004C7BD6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Gemiddeldraster1">
    <w:name w:val="Medium Grid 1"/>
    <w:basedOn w:val="Standaardtabel"/>
    <w:uiPriority w:val="67"/>
    <w:semiHidden/>
    <w:unhideWhenUsed/>
    <w:rsid w:val="004C7BD6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emiddeldraster2">
    <w:name w:val="Medium Grid 2"/>
    <w:basedOn w:val="Standaardtabel"/>
    <w:uiPriority w:val="68"/>
    <w:semiHidden/>
    <w:unhideWhenUsed/>
    <w:rsid w:val="004C7BD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3">
    <w:name w:val="Medium Grid 3"/>
    <w:basedOn w:val="Standaardtabel"/>
    <w:uiPriority w:val="69"/>
    <w:semiHidden/>
    <w:unhideWhenUsed/>
    <w:rsid w:val="004C7BD6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emiddeldearcering1">
    <w:name w:val="Medium Shading 1"/>
    <w:basedOn w:val="Standaardtabel"/>
    <w:uiPriority w:val="63"/>
    <w:semiHidden/>
    <w:unhideWhenUsed/>
    <w:rsid w:val="004C7BD6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1">
    <w:name w:val="Medium Shading 1 Accent 1"/>
    <w:basedOn w:val="Standaardtabel"/>
    <w:uiPriority w:val="63"/>
    <w:semiHidden/>
    <w:unhideWhenUsed/>
    <w:rsid w:val="004C7BD6"/>
    <w:pPr>
      <w:spacing w:line="240" w:lineRule="auto"/>
    </w:pPr>
    <w:tblPr>
      <w:tblStyleRowBandSize w:val="1"/>
      <w:tblStyleColBandSize w:val="1"/>
      <w:tblBorders>
        <w:top w:val="single" w:sz="8" w:space="0" w:color="05DDFF" w:themeColor="accent1" w:themeTint="BF"/>
        <w:left w:val="single" w:sz="8" w:space="0" w:color="05DDFF" w:themeColor="accent1" w:themeTint="BF"/>
        <w:bottom w:val="single" w:sz="8" w:space="0" w:color="05DDFF" w:themeColor="accent1" w:themeTint="BF"/>
        <w:right w:val="single" w:sz="8" w:space="0" w:color="05DDFF" w:themeColor="accent1" w:themeTint="BF"/>
        <w:insideH w:val="single" w:sz="8" w:space="0" w:color="05DD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5DDFF" w:themeColor="accent1" w:themeTint="BF"/>
          <w:left w:val="single" w:sz="8" w:space="0" w:color="05DDFF" w:themeColor="accent1" w:themeTint="BF"/>
          <w:bottom w:val="single" w:sz="8" w:space="0" w:color="05DDFF" w:themeColor="accent1" w:themeTint="BF"/>
          <w:right w:val="single" w:sz="8" w:space="0" w:color="05DDFF" w:themeColor="accent1" w:themeTint="BF"/>
          <w:insideH w:val="nil"/>
          <w:insideV w:val="nil"/>
        </w:tcBorders>
        <w:shd w:val="clear" w:color="auto" w:fill="009AB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5DDFF" w:themeColor="accent1" w:themeTint="BF"/>
          <w:left w:val="single" w:sz="8" w:space="0" w:color="05DDFF" w:themeColor="accent1" w:themeTint="BF"/>
          <w:bottom w:val="single" w:sz="8" w:space="0" w:color="05DDFF" w:themeColor="accent1" w:themeTint="BF"/>
          <w:right w:val="single" w:sz="8" w:space="0" w:color="05DD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F4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CF4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2">
    <w:name w:val="Medium Shading 2"/>
    <w:basedOn w:val="Standaardtabel"/>
    <w:uiPriority w:val="64"/>
    <w:semiHidden/>
    <w:unhideWhenUsed/>
    <w:rsid w:val="004C7BD6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1">
    <w:name w:val="Medium Shading 2 Accent 1"/>
    <w:basedOn w:val="Standaardtabel"/>
    <w:uiPriority w:val="64"/>
    <w:semiHidden/>
    <w:unhideWhenUsed/>
    <w:rsid w:val="004C7BD6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AB1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9AB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AB1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lijst1">
    <w:name w:val="Medium List 1"/>
    <w:basedOn w:val="Standaardtabel"/>
    <w:uiPriority w:val="65"/>
    <w:semiHidden/>
    <w:unhideWhenUsed/>
    <w:rsid w:val="004C7BD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A5C4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Gemiddeldelijst1-accent1">
    <w:name w:val="Medium List 1 Accent 1"/>
    <w:basedOn w:val="Standaardtabel"/>
    <w:uiPriority w:val="65"/>
    <w:semiHidden/>
    <w:unhideWhenUsed/>
    <w:rsid w:val="004C7BD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AB1" w:themeColor="accent1"/>
        <w:bottom w:val="single" w:sz="8" w:space="0" w:color="009AB1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AB1" w:themeColor="accent1"/>
        </w:tcBorders>
      </w:tcPr>
    </w:tblStylePr>
    <w:tblStylePr w:type="lastRow">
      <w:rPr>
        <w:b/>
        <w:bCs/>
        <w:color w:val="A5C400" w:themeColor="text2"/>
      </w:rPr>
      <w:tblPr/>
      <w:tcPr>
        <w:tcBorders>
          <w:top w:val="single" w:sz="8" w:space="0" w:color="009AB1" w:themeColor="accent1"/>
          <w:bottom w:val="single" w:sz="8" w:space="0" w:color="009A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AB1" w:themeColor="accent1"/>
          <w:bottom w:val="single" w:sz="8" w:space="0" w:color="009AB1" w:themeColor="accent1"/>
        </w:tcBorders>
      </w:tcPr>
    </w:tblStylePr>
    <w:tblStylePr w:type="band1Vert">
      <w:tblPr/>
      <w:tcPr>
        <w:shd w:val="clear" w:color="auto" w:fill="ACF4FF" w:themeFill="accent1" w:themeFillTint="3F"/>
      </w:tcPr>
    </w:tblStylePr>
    <w:tblStylePr w:type="band1Horz">
      <w:tblPr/>
      <w:tcPr>
        <w:shd w:val="clear" w:color="auto" w:fill="ACF4FF" w:themeFill="accent1" w:themeFillTint="3F"/>
      </w:tcPr>
    </w:tblStylePr>
  </w:style>
  <w:style w:type="table" w:styleId="Gemiddeldelijst2">
    <w:name w:val="Medium List 2"/>
    <w:basedOn w:val="Standaardtabel"/>
    <w:uiPriority w:val="66"/>
    <w:semiHidden/>
    <w:unhideWhenUsed/>
    <w:rsid w:val="004C7BD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leurrijkraster">
    <w:name w:val="Colorful Grid"/>
    <w:basedOn w:val="Standaardtabel"/>
    <w:uiPriority w:val="73"/>
    <w:semiHidden/>
    <w:unhideWhenUsed/>
    <w:rsid w:val="004C7BD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leurrijkearcering">
    <w:name w:val="Colorful Shading"/>
    <w:basedOn w:val="Standaardtabel"/>
    <w:uiPriority w:val="71"/>
    <w:semiHidden/>
    <w:unhideWhenUsed/>
    <w:rsid w:val="004C7BD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5007C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5007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lijst">
    <w:name w:val="Colorful List"/>
    <w:basedOn w:val="Standaardtabel"/>
    <w:uiPriority w:val="72"/>
    <w:semiHidden/>
    <w:unhideWhenUsed/>
    <w:rsid w:val="004C7BD6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00062" w:themeFill="accent2" w:themeFillShade="CC"/>
      </w:tcPr>
    </w:tblStylePr>
    <w:tblStylePr w:type="lastRow">
      <w:rPr>
        <w:b/>
        <w:bCs/>
        <w:color w:val="90006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chtraster">
    <w:name w:val="Light Grid"/>
    <w:basedOn w:val="Standaardtabel"/>
    <w:uiPriority w:val="62"/>
    <w:semiHidden/>
    <w:unhideWhenUsed/>
    <w:rsid w:val="004C7BD6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chtraster-accent1">
    <w:name w:val="Light Grid Accent 1"/>
    <w:basedOn w:val="Standaardtabel"/>
    <w:uiPriority w:val="62"/>
    <w:semiHidden/>
    <w:unhideWhenUsed/>
    <w:rsid w:val="004C7BD6"/>
    <w:pPr>
      <w:spacing w:line="240" w:lineRule="auto"/>
    </w:pPr>
    <w:tblPr>
      <w:tblStyleRowBandSize w:val="1"/>
      <w:tblStyleColBandSize w:val="1"/>
      <w:tblBorders>
        <w:top w:val="single" w:sz="8" w:space="0" w:color="009AB1" w:themeColor="accent1"/>
        <w:left w:val="single" w:sz="8" w:space="0" w:color="009AB1" w:themeColor="accent1"/>
        <w:bottom w:val="single" w:sz="8" w:space="0" w:color="009AB1" w:themeColor="accent1"/>
        <w:right w:val="single" w:sz="8" w:space="0" w:color="009AB1" w:themeColor="accent1"/>
        <w:insideH w:val="single" w:sz="8" w:space="0" w:color="009AB1" w:themeColor="accent1"/>
        <w:insideV w:val="single" w:sz="8" w:space="0" w:color="009AB1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AB1" w:themeColor="accent1"/>
          <w:left w:val="single" w:sz="8" w:space="0" w:color="009AB1" w:themeColor="accent1"/>
          <w:bottom w:val="single" w:sz="18" w:space="0" w:color="009AB1" w:themeColor="accent1"/>
          <w:right w:val="single" w:sz="8" w:space="0" w:color="009AB1" w:themeColor="accent1"/>
          <w:insideH w:val="nil"/>
          <w:insideV w:val="single" w:sz="8" w:space="0" w:color="009AB1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AB1" w:themeColor="accent1"/>
          <w:left w:val="single" w:sz="8" w:space="0" w:color="009AB1" w:themeColor="accent1"/>
          <w:bottom w:val="single" w:sz="8" w:space="0" w:color="009AB1" w:themeColor="accent1"/>
          <w:right w:val="single" w:sz="8" w:space="0" w:color="009AB1" w:themeColor="accent1"/>
          <w:insideH w:val="nil"/>
          <w:insideV w:val="single" w:sz="8" w:space="0" w:color="009AB1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AB1" w:themeColor="accent1"/>
          <w:left w:val="single" w:sz="8" w:space="0" w:color="009AB1" w:themeColor="accent1"/>
          <w:bottom w:val="single" w:sz="8" w:space="0" w:color="009AB1" w:themeColor="accent1"/>
          <w:right w:val="single" w:sz="8" w:space="0" w:color="009AB1" w:themeColor="accent1"/>
        </w:tcBorders>
      </w:tcPr>
    </w:tblStylePr>
    <w:tblStylePr w:type="band1Vert">
      <w:tblPr/>
      <w:tcPr>
        <w:tcBorders>
          <w:top w:val="single" w:sz="8" w:space="0" w:color="009AB1" w:themeColor="accent1"/>
          <w:left w:val="single" w:sz="8" w:space="0" w:color="009AB1" w:themeColor="accent1"/>
          <w:bottom w:val="single" w:sz="8" w:space="0" w:color="009AB1" w:themeColor="accent1"/>
          <w:right w:val="single" w:sz="8" w:space="0" w:color="009AB1" w:themeColor="accent1"/>
        </w:tcBorders>
        <w:shd w:val="clear" w:color="auto" w:fill="ACF4FF" w:themeFill="accent1" w:themeFillTint="3F"/>
      </w:tcPr>
    </w:tblStylePr>
    <w:tblStylePr w:type="band1Horz">
      <w:tblPr/>
      <w:tcPr>
        <w:tcBorders>
          <w:top w:val="single" w:sz="8" w:space="0" w:color="009AB1" w:themeColor="accent1"/>
          <w:left w:val="single" w:sz="8" w:space="0" w:color="009AB1" w:themeColor="accent1"/>
          <w:bottom w:val="single" w:sz="8" w:space="0" w:color="009AB1" w:themeColor="accent1"/>
          <w:right w:val="single" w:sz="8" w:space="0" w:color="009AB1" w:themeColor="accent1"/>
          <w:insideV w:val="single" w:sz="8" w:space="0" w:color="009AB1" w:themeColor="accent1"/>
        </w:tcBorders>
        <w:shd w:val="clear" w:color="auto" w:fill="ACF4FF" w:themeFill="accent1" w:themeFillTint="3F"/>
      </w:tcPr>
    </w:tblStylePr>
    <w:tblStylePr w:type="band2Horz">
      <w:tblPr/>
      <w:tcPr>
        <w:tcBorders>
          <w:top w:val="single" w:sz="8" w:space="0" w:color="009AB1" w:themeColor="accent1"/>
          <w:left w:val="single" w:sz="8" w:space="0" w:color="009AB1" w:themeColor="accent1"/>
          <w:bottom w:val="single" w:sz="8" w:space="0" w:color="009AB1" w:themeColor="accent1"/>
          <w:right w:val="single" w:sz="8" w:space="0" w:color="009AB1" w:themeColor="accent1"/>
          <w:insideV w:val="single" w:sz="8" w:space="0" w:color="009AB1" w:themeColor="accent1"/>
        </w:tcBorders>
      </w:tcPr>
    </w:tblStylePr>
  </w:style>
  <w:style w:type="table" w:styleId="Lichtearcering">
    <w:name w:val="Light Shading"/>
    <w:basedOn w:val="Standaardtabel"/>
    <w:uiPriority w:val="60"/>
    <w:semiHidden/>
    <w:unhideWhenUsed/>
    <w:rsid w:val="004C7BD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chtearcering-accent1">
    <w:name w:val="Light Shading Accent 1"/>
    <w:basedOn w:val="Standaardtabel"/>
    <w:uiPriority w:val="60"/>
    <w:semiHidden/>
    <w:unhideWhenUsed/>
    <w:rsid w:val="004C7BD6"/>
    <w:pPr>
      <w:spacing w:line="240" w:lineRule="auto"/>
    </w:pPr>
    <w:rPr>
      <w:color w:val="007284" w:themeColor="accent1" w:themeShade="BF"/>
    </w:rPr>
    <w:tblPr>
      <w:tblStyleRowBandSize w:val="1"/>
      <w:tblStyleColBandSize w:val="1"/>
      <w:tblBorders>
        <w:top w:val="single" w:sz="8" w:space="0" w:color="009AB1" w:themeColor="accent1"/>
        <w:bottom w:val="single" w:sz="8" w:space="0" w:color="009AB1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AB1" w:themeColor="accent1"/>
          <w:left w:val="nil"/>
          <w:bottom w:val="single" w:sz="8" w:space="0" w:color="009AB1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AB1" w:themeColor="accent1"/>
          <w:left w:val="nil"/>
          <w:bottom w:val="single" w:sz="8" w:space="0" w:color="009AB1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CF4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CF4FF" w:themeFill="accent1" w:themeFillTint="3F"/>
      </w:tcPr>
    </w:tblStylePr>
  </w:style>
  <w:style w:type="table" w:styleId="Lichtelijst">
    <w:name w:val="Light List"/>
    <w:basedOn w:val="Standaardtabel"/>
    <w:uiPriority w:val="61"/>
    <w:semiHidden/>
    <w:unhideWhenUsed/>
    <w:rsid w:val="004C7BD6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chtelijst-accent1">
    <w:name w:val="Light List Accent 1"/>
    <w:basedOn w:val="Standaardtabel"/>
    <w:uiPriority w:val="61"/>
    <w:semiHidden/>
    <w:unhideWhenUsed/>
    <w:rsid w:val="004C7BD6"/>
    <w:pPr>
      <w:spacing w:line="240" w:lineRule="auto"/>
    </w:pPr>
    <w:tblPr>
      <w:tblStyleRowBandSize w:val="1"/>
      <w:tblStyleColBandSize w:val="1"/>
      <w:tblBorders>
        <w:top w:val="single" w:sz="8" w:space="0" w:color="009AB1" w:themeColor="accent1"/>
        <w:left w:val="single" w:sz="8" w:space="0" w:color="009AB1" w:themeColor="accent1"/>
        <w:bottom w:val="single" w:sz="8" w:space="0" w:color="009AB1" w:themeColor="accent1"/>
        <w:right w:val="single" w:sz="8" w:space="0" w:color="009AB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AB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AB1" w:themeColor="accent1"/>
          <w:left w:val="single" w:sz="8" w:space="0" w:color="009AB1" w:themeColor="accent1"/>
          <w:bottom w:val="single" w:sz="8" w:space="0" w:color="009AB1" w:themeColor="accent1"/>
          <w:right w:val="single" w:sz="8" w:space="0" w:color="009A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AB1" w:themeColor="accent1"/>
          <w:left w:val="single" w:sz="8" w:space="0" w:color="009AB1" w:themeColor="accent1"/>
          <w:bottom w:val="single" w:sz="8" w:space="0" w:color="009AB1" w:themeColor="accent1"/>
          <w:right w:val="single" w:sz="8" w:space="0" w:color="009AB1" w:themeColor="accent1"/>
        </w:tcBorders>
      </w:tcPr>
    </w:tblStylePr>
    <w:tblStylePr w:type="band1Horz">
      <w:tblPr/>
      <w:tcPr>
        <w:tcBorders>
          <w:top w:val="single" w:sz="8" w:space="0" w:color="009AB1" w:themeColor="accent1"/>
          <w:left w:val="single" w:sz="8" w:space="0" w:color="009AB1" w:themeColor="accent1"/>
          <w:bottom w:val="single" w:sz="8" w:space="0" w:color="009AB1" w:themeColor="accent1"/>
          <w:right w:val="single" w:sz="8" w:space="0" w:color="009AB1" w:themeColor="accent1"/>
        </w:tcBorders>
      </w:tcPr>
    </w:tblStylePr>
  </w:style>
  <w:style w:type="table" w:styleId="Lijsttabel1licht">
    <w:name w:val="List Table 1 Light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1licht-Accent1">
    <w:name w:val="List Table 1 Light Accent 1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7E4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7E4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6FF" w:themeFill="accent1" w:themeFillTint="33"/>
      </w:tcPr>
    </w:tblStylePr>
    <w:tblStylePr w:type="band1Horz">
      <w:tblPr/>
      <w:tcPr>
        <w:shd w:val="clear" w:color="auto" w:fill="BCF6FF" w:themeFill="accent1" w:themeFillTint="33"/>
      </w:tcPr>
    </w:tblStylePr>
  </w:style>
  <w:style w:type="table" w:styleId="Lijsttabel1licht-Accent2">
    <w:name w:val="List Table 1 Light Accent 2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39C0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39C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EA" w:themeFill="accent2" w:themeFillTint="33"/>
      </w:tcPr>
    </w:tblStylePr>
    <w:tblStylePr w:type="band1Horz">
      <w:tblPr/>
      <w:tcPr>
        <w:shd w:val="clear" w:color="auto" w:fill="FFBDEA" w:themeFill="accent2" w:themeFillTint="33"/>
      </w:tcPr>
    </w:tblStylePr>
  </w:style>
  <w:style w:type="table" w:styleId="Lijsttabel1licht-Accent3">
    <w:name w:val="List Table 1 Light Accent 3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54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54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6E4" w:themeFill="accent3" w:themeFillTint="33"/>
      </w:tcPr>
    </w:tblStylePr>
    <w:tblStylePr w:type="band1Horz">
      <w:tblPr/>
      <w:tcPr>
        <w:shd w:val="clear" w:color="auto" w:fill="FFC6E4" w:themeFill="accent3" w:themeFillTint="33"/>
      </w:tcPr>
    </w:tblStylePr>
  </w:style>
  <w:style w:type="table" w:styleId="Lijsttabel1licht-Accent4">
    <w:name w:val="List Table 1 Light Accent 4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0FF42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0FF4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FC0" w:themeFill="accent4" w:themeFillTint="33"/>
      </w:tcPr>
    </w:tblStylePr>
    <w:tblStylePr w:type="band1Horz">
      <w:tblPr/>
      <w:tcPr>
        <w:shd w:val="clear" w:color="auto" w:fill="F4FFC0" w:themeFill="accent4" w:themeFillTint="33"/>
      </w:tcPr>
    </w:tblStylePr>
  </w:style>
  <w:style w:type="table" w:styleId="Lijsttabel1licht-Accent5">
    <w:name w:val="List Table 1 Light Accent 5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5D1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5D1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FFF" w:themeFill="accent5" w:themeFillTint="33"/>
      </w:tcPr>
    </w:tblStylePr>
    <w:tblStylePr w:type="band1Horz">
      <w:tblPr/>
      <w:tcPr>
        <w:shd w:val="clear" w:color="auto" w:fill="C6EFFF" w:themeFill="accent5" w:themeFillTint="33"/>
      </w:tcPr>
    </w:tblStylePr>
  </w:style>
  <w:style w:type="table" w:styleId="Lijsttabel1licht-Accent6">
    <w:name w:val="List Table 1 Light Accent 6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25B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25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8" w:themeFill="accent6" w:themeFillTint="33"/>
      </w:tcPr>
    </w:tblStylePr>
    <w:tblStylePr w:type="band1Horz">
      <w:tblPr/>
      <w:tcPr>
        <w:shd w:val="clear" w:color="auto" w:fill="FFE5C8" w:themeFill="accent6" w:themeFillTint="33"/>
      </w:tcPr>
    </w:tblStylePr>
  </w:style>
  <w:style w:type="table" w:styleId="Lijsttabel2">
    <w:name w:val="List Table 2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2-Accent1">
    <w:name w:val="List Table 2 Accent 1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37E4FF" w:themeColor="accent1" w:themeTint="99"/>
        <w:bottom w:val="single" w:sz="4" w:space="0" w:color="37E4FF" w:themeColor="accent1" w:themeTint="99"/>
        <w:insideH w:val="single" w:sz="4" w:space="0" w:color="37E4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6FF" w:themeFill="accent1" w:themeFillTint="33"/>
      </w:tcPr>
    </w:tblStylePr>
    <w:tblStylePr w:type="band1Horz">
      <w:tblPr/>
      <w:tcPr>
        <w:shd w:val="clear" w:color="auto" w:fill="BCF6FF" w:themeFill="accent1" w:themeFillTint="33"/>
      </w:tcPr>
    </w:tblStylePr>
  </w:style>
  <w:style w:type="table" w:styleId="Lijsttabel2-Accent2">
    <w:name w:val="List Table 2 Accent 2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39C0" w:themeColor="accent2" w:themeTint="99"/>
        <w:bottom w:val="single" w:sz="4" w:space="0" w:color="FF39C0" w:themeColor="accent2" w:themeTint="99"/>
        <w:insideH w:val="single" w:sz="4" w:space="0" w:color="FF39C0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EA" w:themeFill="accent2" w:themeFillTint="33"/>
      </w:tcPr>
    </w:tblStylePr>
    <w:tblStylePr w:type="band1Horz">
      <w:tblPr/>
      <w:tcPr>
        <w:shd w:val="clear" w:color="auto" w:fill="FFBDEA" w:themeFill="accent2" w:themeFillTint="33"/>
      </w:tcPr>
    </w:tblStylePr>
  </w:style>
  <w:style w:type="table" w:styleId="Lijsttabel2-Accent3">
    <w:name w:val="List Table 2 Accent 3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54B0" w:themeColor="accent3" w:themeTint="99"/>
        <w:bottom w:val="single" w:sz="4" w:space="0" w:color="FF54B0" w:themeColor="accent3" w:themeTint="99"/>
        <w:insideH w:val="single" w:sz="4" w:space="0" w:color="FF54B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6E4" w:themeFill="accent3" w:themeFillTint="33"/>
      </w:tcPr>
    </w:tblStylePr>
    <w:tblStylePr w:type="band1Horz">
      <w:tblPr/>
      <w:tcPr>
        <w:shd w:val="clear" w:color="auto" w:fill="FFC6E4" w:themeFill="accent3" w:themeFillTint="33"/>
      </w:tcPr>
    </w:tblStylePr>
  </w:style>
  <w:style w:type="table" w:styleId="Lijsttabel2-Accent4">
    <w:name w:val="List Table 2 Accent 4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E0FF42" w:themeColor="accent4" w:themeTint="99"/>
        <w:bottom w:val="single" w:sz="4" w:space="0" w:color="E0FF42" w:themeColor="accent4" w:themeTint="99"/>
        <w:insideH w:val="single" w:sz="4" w:space="0" w:color="E0FF42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FC0" w:themeFill="accent4" w:themeFillTint="33"/>
      </w:tcPr>
    </w:tblStylePr>
    <w:tblStylePr w:type="band1Horz">
      <w:tblPr/>
      <w:tcPr>
        <w:shd w:val="clear" w:color="auto" w:fill="F4FFC0" w:themeFill="accent4" w:themeFillTint="33"/>
      </w:tcPr>
    </w:tblStylePr>
  </w:style>
  <w:style w:type="table" w:styleId="Lijsttabel2-Accent5">
    <w:name w:val="List Table 2 Accent 5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55D1FF" w:themeColor="accent5" w:themeTint="99"/>
        <w:bottom w:val="single" w:sz="4" w:space="0" w:color="55D1FF" w:themeColor="accent5" w:themeTint="99"/>
        <w:insideH w:val="single" w:sz="4" w:space="0" w:color="55D1F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FFF" w:themeFill="accent5" w:themeFillTint="33"/>
      </w:tcPr>
    </w:tblStylePr>
    <w:tblStylePr w:type="band1Horz">
      <w:tblPr/>
      <w:tcPr>
        <w:shd w:val="clear" w:color="auto" w:fill="C6EFFF" w:themeFill="accent5" w:themeFillTint="33"/>
      </w:tcPr>
    </w:tblStylePr>
  </w:style>
  <w:style w:type="table" w:styleId="Lijsttabel2-Accent6">
    <w:name w:val="List Table 2 Accent 6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B25B" w:themeColor="accent6" w:themeTint="99"/>
        <w:bottom w:val="single" w:sz="4" w:space="0" w:color="FFB25B" w:themeColor="accent6" w:themeTint="99"/>
        <w:insideH w:val="single" w:sz="4" w:space="0" w:color="FFB25B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8" w:themeFill="accent6" w:themeFillTint="33"/>
      </w:tcPr>
    </w:tblStylePr>
    <w:tblStylePr w:type="band1Horz">
      <w:tblPr/>
      <w:tcPr>
        <w:shd w:val="clear" w:color="auto" w:fill="FFE5C8" w:themeFill="accent6" w:themeFillTint="33"/>
      </w:tcPr>
    </w:tblStylePr>
  </w:style>
  <w:style w:type="table" w:styleId="Lijsttabel3">
    <w:name w:val="List Table 3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jsttabel3-Accent1">
    <w:name w:val="List Table 3 Accent 1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009AB1" w:themeColor="accent1"/>
        <w:left w:val="single" w:sz="4" w:space="0" w:color="009AB1" w:themeColor="accent1"/>
        <w:bottom w:val="single" w:sz="4" w:space="0" w:color="009AB1" w:themeColor="accent1"/>
        <w:right w:val="single" w:sz="4" w:space="0" w:color="009AB1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9AB1" w:themeFill="accent1"/>
      </w:tcPr>
    </w:tblStylePr>
    <w:tblStylePr w:type="lastRow">
      <w:rPr>
        <w:b/>
        <w:bCs/>
      </w:rPr>
      <w:tblPr/>
      <w:tcPr>
        <w:tcBorders>
          <w:top w:val="double" w:sz="4" w:space="0" w:color="009AB1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9AB1" w:themeColor="accent1"/>
          <w:right w:val="single" w:sz="4" w:space="0" w:color="009AB1" w:themeColor="accent1"/>
        </w:tcBorders>
      </w:tcPr>
    </w:tblStylePr>
    <w:tblStylePr w:type="band1Horz">
      <w:tblPr/>
      <w:tcPr>
        <w:tcBorders>
          <w:top w:val="single" w:sz="4" w:space="0" w:color="009AB1" w:themeColor="accent1"/>
          <w:bottom w:val="single" w:sz="4" w:space="0" w:color="009AB1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AB1" w:themeColor="accent1"/>
          <w:left w:val="nil"/>
        </w:tcBorders>
      </w:tcPr>
    </w:tblStylePr>
    <w:tblStylePr w:type="swCell">
      <w:tblPr/>
      <w:tcPr>
        <w:tcBorders>
          <w:top w:val="double" w:sz="4" w:space="0" w:color="009AB1" w:themeColor="accent1"/>
          <w:right w:val="nil"/>
        </w:tcBorders>
      </w:tcPr>
    </w:tblStylePr>
  </w:style>
  <w:style w:type="table" w:styleId="Lijsttabel3-Accent2">
    <w:name w:val="List Table 3 Accent 2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B5007C" w:themeColor="accent2"/>
        <w:left w:val="single" w:sz="4" w:space="0" w:color="B5007C" w:themeColor="accent2"/>
        <w:bottom w:val="single" w:sz="4" w:space="0" w:color="B5007C" w:themeColor="accent2"/>
        <w:right w:val="single" w:sz="4" w:space="0" w:color="B5007C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5007C" w:themeFill="accent2"/>
      </w:tcPr>
    </w:tblStylePr>
    <w:tblStylePr w:type="lastRow">
      <w:rPr>
        <w:b/>
        <w:bCs/>
      </w:rPr>
      <w:tblPr/>
      <w:tcPr>
        <w:tcBorders>
          <w:top w:val="double" w:sz="4" w:space="0" w:color="B5007C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5007C" w:themeColor="accent2"/>
          <w:right w:val="single" w:sz="4" w:space="0" w:color="B5007C" w:themeColor="accent2"/>
        </w:tcBorders>
      </w:tcPr>
    </w:tblStylePr>
    <w:tblStylePr w:type="band1Horz">
      <w:tblPr/>
      <w:tcPr>
        <w:tcBorders>
          <w:top w:val="single" w:sz="4" w:space="0" w:color="B5007C" w:themeColor="accent2"/>
          <w:bottom w:val="single" w:sz="4" w:space="0" w:color="B5007C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5007C" w:themeColor="accent2"/>
          <w:left w:val="nil"/>
        </w:tcBorders>
      </w:tcPr>
    </w:tblStylePr>
    <w:tblStylePr w:type="swCell">
      <w:tblPr/>
      <w:tcPr>
        <w:tcBorders>
          <w:top w:val="double" w:sz="4" w:space="0" w:color="B5007C" w:themeColor="accent2"/>
          <w:right w:val="nil"/>
        </w:tcBorders>
      </w:tcPr>
    </w:tblStylePr>
  </w:style>
  <w:style w:type="table" w:styleId="Lijsttabel3-Accent3">
    <w:name w:val="List Table 3 Accent 3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E2007A" w:themeColor="accent3"/>
        <w:left w:val="single" w:sz="4" w:space="0" w:color="E2007A" w:themeColor="accent3"/>
        <w:bottom w:val="single" w:sz="4" w:space="0" w:color="E2007A" w:themeColor="accent3"/>
        <w:right w:val="single" w:sz="4" w:space="0" w:color="E2007A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2007A" w:themeFill="accent3"/>
      </w:tcPr>
    </w:tblStylePr>
    <w:tblStylePr w:type="lastRow">
      <w:rPr>
        <w:b/>
        <w:bCs/>
      </w:rPr>
      <w:tblPr/>
      <w:tcPr>
        <w:tcBorders>
          <w:top w:val="double" w:sz="4" w:space="0" w:color="E2007A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2007A" w:themeColor="accent3"/>
          <w:right w:val="single" w:sz="4" w:space="0" w:color="E2007A" w:themeColor="accent3"/>
        </w:tcBorders>
      </w:tcPr>
    </w:tblStylePr>
    <w:tblStylePr w:type="band1Horz">
      <w:tblPr/>
      <w:tcPr>
        <w:tcBorders>
          <w:top w:val="single" w:sz="4" w:space="0" w:color="E2007A" w:themeColor="accent3"/>
          <w:bottom w:val="single" w:sz="4" w:space="0" w:color="E2007A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2007A" w:themeColor="accent3"/>
          <w:left w:val="nil"/>
        </w:tcBorders>
      </w:tcPr>
    </w:tblStylePr>
    <w:tblStylePr w:type="swCell">
      <w:tblPr/>
      <w:tcPr>
        <w:tcBorders>
          <w:top w:val="double" w:sz="4" w:space="0" w:color="E2007A" w:themeColor="accent3"/>
          <w:right w:val="nil"/>
        </w:tcBorders>
      </w:tcPr>
    </w:tblStylePr>
  </w:style>
  <w:style w:type="table" w:styleId="Lijsttabel3-Accent4">
    <w:name w:val="List Table 3 Accent 4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A5C400" w:themeColor="accent4"/>
        <w:left w:val="single" w:sz="4" w:space="0" w:color="A5C400" w:themeColor="accent4"/>
        <w:bottom w:val="single" w:sz="4" w:space="0" w:color="A5C400" w:themeColor="accent4"/>
        <w:right w:val="single" w:sz="4" w:space="0" w:color="A5C4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C400" w:themeFill="accent4"/>
      </w:tcPr>
    </w:tblStylePr>
    <w:tblStylePr w:type="lastRow">
      <w:rPr>
        <w:b/>
        <w:bCs/>
      </w:rPr>
      <w:tblPr/>
      <w:tcPr>
        <w:tcBorders>
          <w:top w:val="double" w:sz="4" w:space="0" w:color="A5C4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C400" w:themeColor="accent4"/>
          <w:right w:val="single" w:sz="4" w:space="0" w:color="A5C400" w:themeColor="accent4"/>
        </w:tcBorders>
      </w:tcPr>
    </w:tblStylePr>
    <w:tblStylePr w:type="band1Horz">
      <w:tblPr/>
      <w:tcPr>
        <w:tcBorders>
          <w:top w:val="single" w:sz="4" w:space="0" w:color="A5C400" w:themeColor="accent4"/>
          <w:bottom w:val="single" w:sz="4" w:space="0" w:color="A5C4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C400" w:themeColor="accent4"/>
          <w:left w:val="nil"/>
        </w:tcBorders>
      </w:tcPr>
    </w:tblStylePr>
    <w:tblStylePr w:type="swCell">
      <w:tblPr/>
      <w:tcPr>
        <w:tcBorders>
          <w:top w:val="double" w:sz="4" w:space="0" w:color="A5C400" w:themeColor="accent4"/>
          <w:right w:val="nil"/>
        </w:tcBorders>
      </w:tcPr>
    </w:tblStylePr>
  </w:style>
  <w:style w:type="table" w:styleId="Lijsttabel3-Accent5">
    <w:name w:val="List Table 3 Accent 5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00A7E3" w:themeColor="accent5"/>
        <w:left w:val="single" w:sz="4" w:space="0" w:color="00A7E3" w:themeColor="accent5"/>
        <w:bottom w:val="single" w:sz="4" w:space="0" w:color="00A7E3" w:themeColor="accent5"/>
        <w:right w:val="single" w:sz="4" w:space="0" w:color="00A7E3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7E3" w:themeFill="accent5"/>
      </w:tcPr>
    </w:tblStylePr>
    <w:tblStylePr w:type="lastRow">
      <w:rPr>
        <w:b/>
        <w:bCs/>
      </w:rPr>
      <w:tblPr/>
      <w:tcPr>
        <w:tcBorders>
          <w:top w:val="double" w:sz="4" w:space="0" w:color="00A7E3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7E3" w:themeColor="accent5"/>
          <w:right w:val="single" w:sz="4" w:space="0" w:color="00A7E3" w:themeColor="accent5"/>
        </w:tcBorders>
      </w:tcPr>
    </w:tblStylePr>
    <w:tblStylePr w:type="band1Horz">
      <w:tblPr/>
      <w:tcPr>
        <w:tcBorders>
          <w:top w:val="single" w:sz="4" w:space="0" w:color="00A7E3" w:themeColor="accent5"/>
          <w:bottom w:val="single" w:sz="4" w:space="0" w:color="00A7E3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7E3" w:themeColor="accent5"/>
          <w:left w:val="nil"/>
        </w:tcBorders>
      </w:tcPr>
    </w:tblStylePr>
    <w:tblStylePr w:type="swCell">
      <w:tblPr/>
      <w:tcPr>
        <w:tcBorders>
          <w:top w:val="double" w:sz="4" w:space="0" w:color="00A7E3" w:themeColor="accent5"/>
          <w:right w:val="nil"/>
        </w:tcBorders>
      </w:tcPr>
    </w:tblStylePr>
  </w:style>
  <w:style w:type="table" w:styleId="Lijsttabel3-Accent6">
    <w:name w:val="List Table 3 Accent 6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EE7F00" w:themeColor="accent6"/>
        <w:left w:val="single" w:sz="4" w:space="0" w:color="EE7F00" w:themeColor="accent6"/>
        <w:bottom w:val="single" w:sz="4" w:space="0" w:color="EE7F00" w:themeColor="accent6"/>
        <w:right w:val="single" w:sz="4" w:space="0" w:color="EE7F00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E7F00" w:themeFill="accent6"/>
      </w:tcPr>
    </w:tblStylePr>
    <w:tblStylePr w:type="lastRow">
      <w:rPr>
        <w:b/>
        <w:bCs/>
      </w:rPr>
      <w:tblPr/>
      <w:tcPr>
        <w:tcBorders>
          <w:top w:val="double" w:sz="4" w:space="0" w:color="EE7F00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E7F00" w:themeColor="accent6"/>
          <w:right w:val="single" w:sz="4" w:space="0" w:color="EE7F00" w:themeColor="accent6"/>
        </w:tcBorders>
      </w:tcPr>
    </w:tblStylePr>
    <w:tblStylePr w:type="band1Horz">
      <w:tblPr/>
      <w:tcPr>
        <w:tcBorders>
          <w:top w:val="single" w:sz="4" w:space="0" w:color="EE7F00" w:themeColor="accent6"/>
          <w:bottom w:val="single" w:sz="4" w:space="0" w:color="EE7F00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E7F00" w:themeColor="accent6"/>
          <w:left w:val="nil"/>
        </w:tcBorders>
      </w:tcPr>
    </w:tblStylePr>
    <w:tblStylePr w:type="swCell">
      <w:tblPr/>
      <w:tcPr>
        <w:tcBorders>
          <w:top w:val="double" w:sz="4" w:space="0" w:color="EE7F00" w:themeColor="accent6"/>
          <w:right w:val="nil"/>
        </w:tcBorders>
      </w:tcPr>
    </w:tblStylePr>
  </w:style>
  <w:style w:type="table" w:styleId="Lijsttabel4">
    <w:name w:val="List Table 4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4-Accent1">
    <w:name w:val="List Table 4 Accent 1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37E4FF" w:themeColor="accent1" w:themeTint="99"/>
        <w:left w:val="single" w:sz="4" w:space="0" w:color="37E4FF" w:themeColor="accent1" w:themeTint="99"/>
        <w:bottom w:val="single" w:sz="4" w:space="0" w:color="37E4FF" w:themeColor="accent1" w:themeTint="99"/>
        <w:right w:val="single" w:sz="4" w:space="0" w:color="37E4FF" w:themeColor="accent1" w:themeTint="99"/>
        <w:insideH w:val="single" w:sz="4" w:space="0" w:color="37E4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AB1" w:themeColor="accent1"/>
          <w:left w:val="single" w:sz="4" w:space="0" w:color="009AB1" w:themeColor="accent1"/>
          <w:bottom w:val="single" w:sz="4" w:space="0" w:color="009AB1" w:themeColor="accent1"/>
          <w:right w:val="single" w:sz="4" w:space="0" w:color="009AB1" w:themeColor="accent1"/>
          <w:insideH w:val="nil"/>
        </w:tcBorders>
        <w:shd w:val="clear" w:color="auto" w:fill="009AB1" w:themeFill="accent1"/>
      </w:tcPr>
    </w:tblStylePr>
    <w:tblStylePr w:type="lastRow">
      <w:rPr>
        <w:b/>
        <w:bCs/>
      </w:rPr>
      <w:tblPr/>
      <w:tcPr>
        <w:tcBorders>
          <w:top w:val="double" w:sz="4" w:space="0" w:color="37E4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6FF" w:themeFill="accent1" w:themeFillTint="33"/>
      </w:tcPr>
    </w:tblStylePr>
    <w:tblStylePr w:type="band1Horz">
      <w:tblPr/>
      <w:tcPr>
        <w:shd w:val="clear" w:color="auto" w:fill="BCF6FF" w:themeFill="accent1" w:themeFillTint="33"/>
      </w:tcPr>
    </w:tblStylePr>
  </w:style>
  <w:style w:type="table" w:styleId="Lijsttabel4-Accent2">
    <w:name w:val="List Table 4 Accent 2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39C0" w:themeColor="accent2" w:themeTint="99"/>
        <w:left w:val="single" w:sz="4" w:space="0" w:color="FF39C0" w:themeColor="accent2" w:themeTint="99"/>
        <w:bottom w:val="single" w:sz="4" w:space="0" w:color="FF39C0" w:themeColor="accent2" w:themeTint="99"/>
        <w:right w:val="single" w:sz="4" w:space="0" w:color="FF39C0" w:themeColor="accent2" w:themeTint="99"/>
        <w:insideH w:val="single" w:sz="4" w:space="0" w:color="FF39C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5007C" w:themeColor="accent2"/>
          <w:left w:val="single" w:sz="4" w:space="0" w:color="B5007C" w:themeColor="accent2"/>
          <w:bottom w:val="single" w:sz="4" w:space="0" w:color="B5007C" w:themeColor="accent2"/>
          <w:right w:val="single" w:sz="4" w:space="0" w:color="B5007C" w:themeColor="accent2"/>
          <w:insideH w:val="nil"/>
        </w:tcBorders>
        <w:shd w:val="clear" w:color="auto" w:fill="B5007C" w:themeFill="accent2"/>
      </w:tcPr>
    </w:tblStylePr>
    <w:tblStylePr w:type="lastRow">
      <w:rPr>
        <w:b/>
        <w:bCs/>
      </w:rPr>
      <w:tblPr/>
      <w:tcPr>
        <w:tcBorders>
          <w:top w:val="double" w:sz="4" w:space="0" w:color="FF39C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EA" w:themeFill="accent2" w:themeFillTint="33"/>
      </w:tcPr>
    </w:tblStylePr>
    <w:tblStylePr w:type="band1Horz">
      <w:tblPr/>
      <w:tcPr>
        <w:shd w:val="clear" w:color="auto" w:fill="FFBDEA" w:themeFill="accent2" w:themeFillTint="33"/>
      </w:tcPr>
    </w:tblStylePr>
  </w:style>
  <w:style w:type="table" w:styleId="Lijsttabel4-Accent3">
    <w:name w:val="List Table 4 Accent 3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54B0" w:themeColor="accent3" w:themeTint="99"/>
        <w:left w:val="single" w:sz="4" w:space="0" w:color="FF54B0" w:themeColor="accent3" w:themeTint="99"/>
        <w:bottom w:val="single" w:sz="4" w:space="0" w:color="FF54B0" w:themeColor="accent3" w:themeTint="99"/>
        <w:right w:val="single" w:sz="4" w:space="0" w:color="FF54B0" w:themeColor="accent3" w:themeTint="99"/>
        <w:insideH w:val="single" w:sz="4" w:space="0" w:color="FF54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2007A" w:themeColor="accent3"/>
          <w:left w:val="single" w:sz="4" w:space="0" w:color="E2007A" w:themeColor="accent3"/>
          <w:bottom w:val="single" w:sz="4" w:space="0" w:color="E2007A" w:themeColor="accent3"/>
          <w:right w:val="single" w:sz="4" w:space="0" w:color="E2007A" w:themeColor="accent3"/>
          <w:insideH w:val="nil"/>
        </w:tcBorders>
        <w:shd w:val="clear" w:color="auto" w:fill="E2007A" w:themeFill="accent3"/>
      </w:tcPr>
    </w:tblStylePr>
    <w:tblStylePr w:type="lastRow">
      <w:rPr>
        <w:b/>
        <w:bCs/>
      </w:rPr>
      <w:tblPr/>
      <w:tcPr>
        <w:tcBorders>
          <w:top w:val="double" w:sz="4" w:space="0" w:color="FF54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6E4" w:themeFill="accent3" w:themeFillTint="33"/>
      </w:tcPr>
    </w:tblStylePr>
    <w:tblStylePr w:type="band1Horz">
      <w:tblPr/>
      <w:tcPr>
        <w:shd w:val="clear" w:color="auto" w:fill="FFC6E4" w:themeFill="accent3" w:themeFillTint="33"/>
      </w:tcPr>
    </w:tblStylePr>
  </w:style>
  <w:style w:type="table" w:styleId="Lijsttabel4-Accent4">
    <w:name w:val="List Table 4 Accent 4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E0FF42" w:themeColor="accent4" w:themeTint="99"/>
        <w:left w:val="single" w:sz="4" w:space="0" w:color="E0FF42" w:themeColor="accent4" w:themeTint="99"/>
        <w:bottom w:val="single" w:sz="4" w:space="0" w:color="E0FF42" w:themeColor="accent4" w:themeTint="99"/>
        <w:right w:val="single" w:sz="4" w:space="0" w:color="E0FF42" w:themeColor="accent4" w:themeTint="99"/>
        <w:insideH w:val="single" w:sz="4" w:space="0" w:color="E0FF4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C400" w:themeColor="accent4"/>
          <w:left w:val="single" w:sz="4" w:space="0" w:color="A5C400" w:themeColor="accent4"/>
          <w:bottom w:val="single" w:sz="4" w:space="0" w:color="A5C400" w:themeColor="accent4"/>
          <w:right w:val="single" w:sz="4" w:space="0" w:color="A5C400" w:themeColor="accent4"/>
          <w:insideH w:val="nil"/>
        </w:tcBorders>
        <w:shd w:val="clear" w:color="auto" w:fill="A5C400" w:themeFill="accent4"/>
      </w:tcPr>
    </w:tblStylePr>
    <w:tblStylePr w:type="lastRow">
      <w:rPr>
        <w:b/>
        <w:bCs/>
      </w:rPr>
      <w:tblPr/>
      <w:tcPr>
        <w:tcBorders>
          <w:top w:val="double" w:sz="4" w:space="0" w:color="E0FF4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FC0" w:themeFill="accent4" w:themeFillTint="33"/>
      </w:tcPr>
    </w:tblStylePr>
    <w:tblStylePr w:type="band1Horz">
      <w:tblPr/>
      <w:tcPr>
        <w:shd w:val="clear" w:color="auto" w:fill="F4FFC0" w:themeFill="accent4" w:themeFillTint="33"/>
      </w:tcPr>
    </w:tblStylePr>
  </w:style>
  <w:style w:type="table" w:styleId="Lijsttabel4-Accent5">
    <w:name w:val="List Table 4 Accent 5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55D1FF" w:themeColor="accent5" w:themeTint="99"/>
        <w:left w:val="single" w:sz="4" w:space="0" w:color="55D1FF" w:themeColor="accent5" w:themeTint="99"/>
        <w:bottom w:val="single" w:sz="4" w:space="0" w:color="55D1FF" w:themeColor="accent5" w:themeTint="99"/>
        <w:right w:val="single" w:sz="4" w:space="0" w:color="55D1FF" w:themeColor="accent5" w:themeTint="99"/>
        <w:insideH w:val="single" w:sz="4" w:space="0" w:color="55D1F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E3" w:themeColor="accent5"/>
          <w:left w:val="single" w:sz="4" w:space="0" w:color="00A7E3" w:themeColor="accent5"/>
          <w:bottom w:val="single" w:sz="4" w:space="0" w:color="00A7E3" w:themeColor="accent5"/>
          <w:right w:val="single" w:sz="4" w:space="0" w:color="00A7E3" w:themeColor="accent5"/>
          <w:insideH w:val="nil"/>
        </w:tcBorders>
        <w:shd w:val="clear" w:color="auto" w:fill="00A7E3" w:themeFill="accent5"/>
      </w:tcPr>
    </w:tblStylePr>
    <w:tblStylePr w:type="lastRow">
      <w:rPr>
        <w:b/>
        <w:bCs/>
      </w:rPr>
      <w:tblPr/>
      <w:tcPr>
        <w:tcBorders>
          <w:top w:val="double" w:sz="4" w:space="0" w:color="55D1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FFF" w:themeFill="accent5" w:themeFillTint="33"/>
      </w:tcPr>
    </w:tblStylePr>
    <w:tblStylePr w:type="band1Horz">
      <w:tblPr/>
      <w:tcPr>
        <w:shd w:val="clear" w:color="auto" w:fill="C6EFFF" w:themeFill="accent5" w:themeFillTint="33"/>
      </w:tcPr>
    </w:tblStylePr>
  </w:style>
  <w:style w:type="table" w:styleId="Lijsttabel4-Accent6">
    <w:name w:val="List Table 4 Accent 6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B25B" w:themeColor="accent6" w:themeTint="99"/>
        <w:left w:val="single" w:sz="4" w:space="0" w:color="FFB25B" w:themeColor="accent6" w:themeTint="99"/>
        <w:bottom w:val="single" w:sz="4" w:space="0" w:color="FFB25B" w:themeColor="accent6" w:themeTint="99"/>
        <w:right w:val="single" w:sz="4" w:space="0" w:color="FFB25B" w:themeColor="accent6" w:themeTint="99"/>
        <w:insideH w:val="single" w:sz="4" w:space="0" w:color="FFB25B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E7F00" w:themeColor="accent6"/>
          <w:left w:val="single" w:sz="4" w:space="0" w:color="EE7F00" w:themeColor="accent6"/>
          <w:bottom w:val="single" w:sz="4" w:space="0" w:color="EE7F00" w:themeColor="accent6"/>
          <w:right w:val="single" w:sz="4" w:space="0" w:color="EE7F00" w:themeColor="accent6"/>
          <w:insideH w:val="nil"/>
        </w:tcBorders>
        <w:shd w:val="clear" w:color="auto" w:fill="EE7F00" w:themeFill="accent6"/>
      </w:tcPr>
    </w:tblStylePr>
    <w:tblStylePr w:type="lastRow">
      <w:rPr>
        <w:b/>
        <w:bCs/>
      </w:rPr>
      <w:tblPr/>
      <w:tcPr>
        <w:tcBorders>
          <w:top w:val="double" w:sz="4" w:space="0" w:color="FFB25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8" w:themeFill="accent6" w:themeFillTint="33"/>
      </w:tcPr>
    </w:tblStylePr>
    <w:tblStylePr w:type="band1Horz">
      <w:tblPr/>
      <w:tcPr>
        <w:shd w:val="clear" w:color="auto" w:fill="FFE5C8" w:themeFill="accent6" w:themeFillTint="33"/>
      </w:tcPr>
    </w:tblStylePr>
  </w:style>
  <w:style w:type="table" w:styleId="Lijsttabel5donker">
    <w:name w:val="List Table 5 Dark"/>
    <w:basedOn w:val="Standaardtabel"/>
    <w:uiPriority w:val="50"/>
    <w:semiHidden/>
    <w:rsid w:val="004C7BD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1">
    <w:name w:val="List Table 5 Dark Accent 1"/>
    <w:basedOn w:val="Standaardtabel"/>
    <w:uiPriority w:val="50"/>
    <w:semiHidden/>
    <w:rsid w:val="004C7BD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9AB1" w:themeColor="accent1"/>
        <w:left w:val="single" w:sz="24" w:space="0" w:color="009AB1" w:themeColor="accent1"/>
        <w:bottom w:val="single" w:sz="24" w:space="0" w:color="009AB1" w:themeColor="accent1"/>
        <w:right w:val="single" w:sz="24" w:space="0" w:color="009AB1" w:themeColor="accent1"/>
      </w:tblBorders>
    </w:tblPr>
    <w:tcPr>
      <w:shd w:val="clear" w:color="auto" w:fill="009AB1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2">
    <w:name w:val="List Table 5 Dark Accent 2"/>
    <w:basedOn w:val="Standaardtabel"/>
    <w:uiPriority w:val="50"/>
    <w:semiHidden/>
    <w:rsid w:val="004C7BD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5007C" w:themeColor="accent2"/>
        <w:left w:val="single" w:sz="24" w:space="0" w:color="B5007C" w:themeColor="accent2"/>
        <w:bottom w:val="single" w:sz="24" w:space="0" w:color="B5007C" w:themeColor="accent2"/>
        <w:right w:val="single" w:sz="24" w:space="0" w:color="B5007C" w:themeColor="accent2"/>
      </w:tblBorders>
    </w:tblPr>
    <w:tcPr>
      <w:shd w:val="clear" w:color="auto" w:fill="B5007C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3">
    <w:name w:val="List Table 5 Dark Accent 3"/>
    <w:basedOn w:val="Standaardtabel"/>
    <w:uiPriority w:val="50"/>
    <w:semiHidden/>
    <w:rsid w:val="004C7BD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2007A" w:themeColor="accent3"/>
        <w:left w:val="single" w:sz="24" w:space="0" w:color="E2007A" w:themeColor="accent3"/>
        <w:bottom w:val="single" w:sz="24" w:space="0" w:color="E2007A" w:themeColor="accent3"/>
        <w:right w:val="single" w:sz="24" w:space="0" w:color="E2007A" w:themeColor="accent3"/>
      </w:tblBorders>
    </w:tblPr>
    <w:tcPr>
      <w:shd w:val="clear" w:color="auto" w:fill="E2007A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4">
    <w:name w:val="List Table 5 Dark Accent 4"/>
    <w:basedOn w:val="Standaardtabel"/>
    <w:uiPriority w:val="50"/>
    <w:semiHidden/>
    <w:rsid w:val="004C7BD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C400" w:themeColor="accent4"/>
        <w:left w:val="single" w:sz="24" w:space="0" w:color="A5C400" w:themeColor="accent4"/>
        <w:bottom w:val="single" w:sz="24" w:space="0" w:color="A5C400" w:themeColor="accent4"/>
        <w:right w:val="single" w:sz="24" w:space="0" w:color="A5C400" w:themeColor="accent4"/>
      </w:tblBorders>
    </w:tblPr>
    <w:tcPr>
      <w:shd w:val="clear" w:color="auto" w:fill="A5C4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5">
    <w:name w:val="List Table 5 Dark Accent 5"/>
    <w:basedOn w:val="Standaardtabel"/>
    <w:uiPriority w:val="50"/>
    <w:semiHidden/>
    <w:rsid w:val="004C7BD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A7E3" w:themeColor="accent5"/>
        <w:left w:val="single" w:sz="24" w:space="0" w:color="00A7E3" w:themeColor="accent5"/>
        <w:bottom w:val="single" w:sz="24" w:space="0" w:color="00A7E3" w:themeColor="accent5"/>
        <w:right w:val="single" w:sz="24" w:space="0" w:color="00A7E3" w:themeColor="accent5"/>
      </w:tblBorders>
    </w:tblPr>
    <w:tcPr>
      <w:shd w:val="clear" w:color="auto" w:fill="00A7E3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6">
    <w:name w:val="List Table 5 Dark Accent 6"/>
    <w:basedOn w:val="Standaardtabel"/>
    <w:uiPriority w:val="50"/>
    <w:semiHidden/>
    <w:rsid w:val="004C7BD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E7F00" w:themeColor="accent6"/>
        <w:left w:val="single" w:sz="24" w:space="0" w:color="EE7F00" w:themeColor="accent6"/>
        <w:bottom w:val="single" w:sz="24" w:space="0" w:color="EE7F00" w:themeColor="accent6"/>
        <w:right w:val="single" w:sz="24" w:space="0" w:color="EE7F00" w:themeColor="accent6"/>
      </w:tblBorders>
    </w:tblPr>
    <w:tcPr>
      <w:shd w:val="clear" w:color="auto" w:fill="EE7F00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6kleurrijk">
    <w:name w:val="List Table 6 Colorful"/>
    <w:basedOn w:val="Standaardtabel"/>
    <w:uiPriority w:val="51"/>
    <w:semiHidden/>
    <w:rsid w:val="004C7BD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6kleurrijk-Accent1">
    <w:name w:val="List Table 6 Colorful Accent 1"/>
    <w:basedOn w:val="Standaardtabel"/>
    <w:uiPriority w:val="51"/>
    <w:semiHidden/>
    <w:rsid w:val="004C7BD6"/>
    <w:pPr>
      <w:spacing w:line="240" w:lineRule="auto"/>
    </w:pPr>
    <w:rPr>
      <w:color w:val="007284" w:themeColor="accent1" w:themeShade="BF"/>
    </w:rPr>
    <w:tblPr>
      <w:tblStyleRowBandSize w:val="1"/>
      <w:tblStyleColBandSize w:val="1"/>
      <w:tblBorders>
        <w:top w:val="single" w:sz="4" w:space="0" w:color="009AB1" w:themeColor="accent1"/>
        <w:bottom w:val="single" w:sz="4" w:space="0" w:color="009AB1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9AB1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9A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6FF" w:themeFill="accent1" w:themeFillTint="33"/>
      </w:tcPr>
    </w:tblStylePr>
    <w:tblStylePr w:type="band1Horz">
      <w:tblPr/>
      <w:tcPr>
        <w:shd w:val="clear" w:color="auto" w:fill="BCF6FF" w:themeFill="accent1" w:themeFillTint="33"/>
      </w:tcPr>
    </w:tblStylePr>
  </w:style>
  <w:style w:type="table" w:styleId="Lijsttabel6kleurrijk-Accent2">
    <w:name w:val="List Table 6 Colorful Accent 2"/>
    <w:basedOn w:val="Standaardtabel"/>
    <w:uiPriority w:val="51"/>
    <w:semiHidden/>
    <w:rsid w:val="004C7BD6"/>
    <w:pPr>
      <w:spacing w:line="240" w:lineRule="auto"/>
    </w:pPr>
    <w:rPr>
      <w:color w:val="87005C" w:themeColor="accent2" w:themeShade="BF"/>
    </w:rPr>
    <w:tblPr>
      <w:tblStyleRowBandSize w:val="1"/>
      <w:tblStyleColBandSize w:val="1"/>
      <w:tblBorders>
        <w:top w:val="single" w:sz="4" w:space="0" w:color="B5007C" w:themeColor="accent2"/>
        <w:bottom w:val="single" w:sz="4" w:space="0" w:color="B5007C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B5007C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B5007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EA" w:themeFill="accent2" w:themeFillTint="33"/>
      </w:tcPr>
    </w:tblStylePr>
    <w:tblStylePr w:type="band1Horz">
      <w:tblPr/>
      <w:tcPr>
        <w:shd w:val="clear" w:color="auto" w:fill="FFBDEA" w:themeFill="accent2" w:themeFillTint="33"/>
      </w:tcPr>
    </w:tblStylePr>
  </w:style>
  <w:style w:type="table" w:styleId="Lijsttabel6kleurrijk-Accent3">
    <w:name w:val="List Table 6 Colorful Accent 3"/>
    <w:basedOn w:val="Standaardtabel"/>
    <w:uiPriority w:val="51"/>
    <w:semiHidden/>
    <w:rsid w:val="004C7BD6"/>
    <w:pPr>
      <w:spacing w:line="240" w:lineRule="auto"/>
    </w:pPr>
    <w:rPr>
      <w:color w:val="A9005A" w:themeColor="accent3" w:themeShade="BF"/>
    </w:rPr>
    <w:tblPr>
      <w:tblStyleRowBandSize w:val="1"/>
      <w:tblStyleColBandSize w:val="1"/>
      <w:tblBorders>
        <w:top w:val="single" w:sz="4" w:space="0" w:color="E2007A" w:themeColor="accent3"/>
        <w:bottom w:val="single" w:sz="4" w:space="0" w:color="E2007A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E2007A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E2007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6E4" w:themeFill="accent3" w:themeFillTint="33"/>
      </w:tcPr>
    </w:tblStylePr>
    <w:tblStylePr w:type="band1Horz">
      <w:tblPr/>
      <w:tcPr>
        <w:shd w:val="clear" w:color="auto" w:fill="FFC6E4" w:themeFill="accent3" w:themeFillTint="33"/>
      </w:tcPr>
    </w:tblStylePr>
  </w:style>
  <w:style w:type="table" w:styleId="Lijsttabel6kleurrijk-Accent4">
    <w:name w:val="List Table 6 Colorful Accent 4"/>
    <w:basedOn w:val="Standaardtabel"/>
    <w:uiPriority w:val="51"/>
    <w:semiHidden/>
    <w:rsid w:val="004C7BD6"/>
    <w:pPr>
      <w:spacing w:line="240" w:lineRule="auto"/>
    </w:pPr>
    <w:rPr>
      <w:color w:val="7B9200" w:themeColor="accent4" w:themeShade="BF"/>
    </w:rPr>
    <w:tblPr>
      <w:tblStyleRowBandSize w:val="1"/>
      <w:tblStyleColBandSize w:val="1"/>
      <w:tblBorders>
        <w:top w:val="single" w:sz="4" w:space="0" w:color="A5C400" w:themeColor="accent4"/>
        <w:bottom w:val="single" w:sz="4" w:space="0" w:color="A5C4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A5C4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A5C4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FC0" w:themeFill="accent4" w:themeFillTint="33"/>
      </w:tcPr>
    </w:tblStylePr>
    <w:tblStylePr w:type="band1Horz">
      <w:tblPr/>
      <w:tcPr>
        <w:shd w:val="clear" w:color="auto" w:fill="F4FFC0" w:themeFill="accent4" w:themeFillTint="33"/>
      </w:tcPr>
    </w:tblStylePr>
  </w:style>
  <w:style w:type="table" w:styleId="Lijsttabel6kleurrijk-Accent5">
    <w:name w:val="List Table 6 Colorful Accent 5"/>
    <w:basedOn w:val="Standaardtabel"/>
    <w:uiPriority w:val="51"/>
    <w:semiHidden/>
    <w:rsid w:val="004C7BD6"/>
    <w:pPr>
      <w:spacing w:line="240" w:lineRule="auto"/>
    </w:pPr>
    <w:rPr>
      <w:color w:val="007CAA" w:themeColor="accent5" w:themeShade="BF"/>
    </w:rPr>
    <w:tblPr>
      <w:tblStyleRowBandSize w:val="1"/>
      <w:tblStyleColBandSize w:val="1"/>
      <w:tblBorders>
        <w:top w:val="single" w:sz="4" w:space="0" w:color="00A7E3" w:themeColor="accent5"/>
        <w:bottom w:val="single" w:sz="4" w:space="0" w:color="00A7E3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00A7E3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00A7E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FFF" w:themeFill="accent5" w:themeFillTint="33"/>
      </w:tcPr>
    </w:tblStylePr>
    <w:tblStylePr w:type="band1Horz">
      <w:tblPr/>
      <w:tcPr>
        <w:shd w:val="clear" w:color="auto" w:fill="C6EFFF" w:themeFill="accent5" w:themeFillTint="33"/>
      </w:tcPr>
    </w:tblStylePr>
  </w:style>
  <w:style w:type="table" w:styleId="Lijsttabel6kleurrijk-Accent6">
    <w:name w:val="List Table 6 Colorful Accent 6"/>
    <w:basedOn w:val="Standaardtabel"/>
    <w:uiPriority w:val="51"/>
    <w:semiHidden/>
    <w:rsid w:val="004C7BD6"/>
    <w:pPr>
      <w:spacing w:line="240" w:lineRule="auto"/>
    </w:pPr>
    <w:rPr>
      <w:color w:val="B25E00" w:themeColor="accent6" w:themeShade="BF"/>
    </w:rPr>
    <w:tblPr>
      <w:tblStyleRowBandSize w:val="1"/>
      <w:tblStyleColBandSize w:val="1"/>
      <w:tblBorders>
        <w:top w:val="single" w:sz="4" w:space="0" w:color="EE7F00" w:themeColor="accent6"/>
        <w:bottom w:val="single" w:sz="4" w:space="0" w:color="EE7F00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E7F00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E7F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8" w:themeFill="accent6" w:themeFillTint="33"/>
      </w:tcPr>
    </w:tblStylePr>
    <w:tblStylePr w:type="band1Horz">
      <w:tblPr/>
      <w:tcPr>
        <w:shd w:val="clear" w:color="auto" w:fill="FFE5C8" w:themeFill="accent6" w:themeFillTint="33"/>
      </w:tcPr>
    </w:tblStylePr>
  </w:style>
  <w:style w:type="table" w:styleId="Lijsttabel7kleurrijk">
    <w:name w:val="List Table 7 Colorful"/>
    <w:basedOn w:val="Standaardtabel"/>
    <w:uiPriority w:val="52"/>
    <w:semiHidden/>
    <w:rsid w:val="004C7BD6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1">
    <w:name w:val="List Table 7 Colorful Accent 1"/>
    <w:basedOn w:val="Standaardtabel"/>
    <w:uiPriority w:val="52"/>
    <w:semiHidden/>
    <w:rsid w:val="004C7BD6"/>
    <w:pPr>
      <w:spacing w:line="240" w:lineRule="auto"/>
    </w:pPr>
    <w:rPr>
      <w:color w:val="007284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9AB1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9AB1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9AB1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9AB1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CF6FF" w:themeFill="accent1" w:themeFillTint="33"/>
      </w:tcPr>
    </w:tblStylePr>
    <w:tblStylePr w:type="band1Horz">
      <w:tblPr/>
      <w:tcPr>
        <w:shd w:val="clear" w:color="auto" w:fill="BCF6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2">
    <w:name w:val="List Table 7 Colorful Accent 2"/>
    <w:basedOn w:val="Standaardtabel"/>
    <w:uiPriority w:val="52"/>
    <w:semiHidden/>
    <w:rsid w:val="004C7BD6"/>
    <w:pPr>
      <w:spacing w:line="240" w:lineRule="auto"/>
    </w:pPr>
    <w:rPr>
      <w:color w:val="87005C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5007C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5007C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5007C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5007C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FBDEA" w:themeFill="accent2" w:themeFillTint="33"/>
      </w:tcPr>
    </w:tblStylePr>
    <w:tblStylePr w:type="band1Horz">
      <w:tblPr/>
      <w:tcPr>
        <w:shd w:val="clear" w:color="auto" w:fill="FFBDEA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3">
    <w:name w:val="List Table 7 Colorful Accent 3"/>
    <w:basedOn w:val="Standaardtabel"/>
    <w:uiPriority w:val="52"/>
    <w:semiHidden/>
    <w:rsid w:val="004C7BD6"/>
    <w:pPr>
      <w:spacing w:line="240" w:lineRule="auto"/>
    </w:pPr>
    <w:rPr>
      <w:color w:val="A9005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2007A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2007A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2007A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2007A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FC6E4" w:themeFill="accent3" w:themeFillTint="33"/>
      </w:tcPr>
    </w:tblStylePr>
    <w:tblStylePr w:type="band1Horz">
      <w:tblPr/>
      <w:tcPr>
        <w:shd w:val="clear" w:color="auto" w:fill="FFC6E4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4">
    <w:name w:val="List Table 7 Colorful Accent 4"/>
    <w:basedOn w:val="Standaardtabel"/>
    <w:uiPriority w:val="52"/>
    <w:semiHidden/>
    <w:rsid w:val="004C7BD6"/>
    <w:pPr>
      <w:spacing w:line="240" w:lineRule="auto"/>
    </w:pPr>
    <w:rPr>
      <w:color w:val="7B92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C4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C4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C4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C4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4FFC0" w:themeFill="accent4" w:themeFillTint="33"/>
      </w:tcPr>
    </w:tblStylePr>
    <w:tblStylePr w:type="band1Horz">
      <w:tblPr/>
      <w:tcPr>
        <w:shd w:val="clear" w:color="auto" w:fill="F4FFC0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5">
    <w:name w:val="List Table 7 Colorful Accent 5"/>
    <w:basedOn w:val="Standaardtabel"/>
    <w:uiPriority w:val="52"/>
    <w:semiHidden/>
    <w:rsid w:val="004C7BD6"/>
    <w:pPr>
      <w:spacing w:line="240" w:lineRule="auto"/>
    </w:pPr>
    <w:rPr>
      <w:color w:val="007CAA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7E3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7E3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7E3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7E3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C6EFFF" w:themeFill="accent5" w:themeFillTint="33"/>
      </w:tcPr>
    </w:tblStylePr>
    <w:tblStylePr w:type="band1Horz">
      <w:tblPr/>
      <w:tcPr>
        <w:shd w:val="clear" w:color="auto" w:fill="C6EFF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6">
    <w:name w:val="List Table 7 Colorful Accent 6"/>
    <w:basedOn w:val="Standaardtabel"/>
    <w:uiPriority w:val="52"/>
    <w:semiHidden/>
    <w:rsid w:val="004C7BD6"/>
    <w:pPr>
      <w:spacing w:line="240" w:lineRule="auto"/>
    </w:pPr>
    <w:rPr>
      <w:color w:val="B25E00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E7F00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E7F00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E7F00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E7F00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FE5C8" w:themeFill="accent6" w:themeFillTint="33"/>
      </w:tcPr>
    </w:tblStylePr>
    <w:tblStylePr w:type="band1Horz">
      <w:tblPr/>
      <w:tcPr>
        <w:shd w:val="clear" w:color="auto" w:fill="FFE5C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nopgemaaktetabel1">
    <w:name w:val="Plain Table 1"/>
    <w:basedOn w:val="Standaardtabel"/>
    <w:uiPriority w:val="41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2">
    <w:name w:val="Plain Table 2"/>
    <w:basedOn w:val="Standaardtabel"/>
    <w:uiPriority w:val="42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Onopgemaaktetabel3">
    <w:name w:val="Plain Table 3"/>
    <w:basedOn w:val="Standaardtabel"/>
    <w:uiPriority w:val="43"/>
    <w:semiHidden/>
    <w:rsid w:val="004C7BD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44"/>
    <w:semiHidden/>
    <w:rsid w:val="004C7BD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45"/>
    <w:semiHidden/>
    <w:rsid w:val="004C7BD6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Rastertabel1licht">
    <w:name w:val="Grid Table 1 Light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1">
    <w:name w:val="Grid Table 1 Light Accent 1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79EDFF" w:themeColor="accent1" w:themeTint="66"/>
        <w:left w:val="single" w:sz="4" w:space="0" w:color="79EDFF" w:themeColor="accent1" w:themeTint="66"/>
        <w:bottom w:val="single" w:sz="4" w:space="0" w:color="79EDFF" w:themeColor="accent1" w:themeTint="66"/>
        <w:right w:val="single" w:sz="4" w:space="0" w:color="79EDFF" w:themeColor="accent1" w:themeTint="66"/>
        <w:insideH w:val="single" w:sz="4" w:space="0" w:color="79EDFF" w:themeColor="accent1" w:themeTint="66"/>
        <w:insideV w:val="single" w:sz="4" w:space="0" w:color="79ED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37E4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7E4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2">
    <w:name w:val="Grid Table 1 Light Accent 2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7BD5" w:themeColor="accent2" w:themeTint="66"/>
        <w:left w:val="single" w:sz="4" w:space="0" w:color="FF7BD5" w:themeColor="accent2" w:themeTint="66"/>
        <w:bottom w:val="single" w:sz="4" w:space="0" w:color="FF7BD5" w:themeColor="accent2" w:themeTint="66"/>
        <w:right w:val="single" w:sz="4" w:space="0" w:color="FF7BD5" w:themeColor="accent2" w:themeTint="66"/>
        <w:insideH w:val="single" w:sz="4" w:space="0" w:color="FF7BD5" w:themeColor="accent2" w:themeTint="66"/>
        <w:insideV w:val="single" w:sz="4" w:space="0" w:color="FF7BD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F39C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39C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3">
    <w:name w:val="Grid Table 1 Light Accent 3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8DCA" w:themeColor="accent3" w:themeTint="66"/>
        <w:left w:val="single" w:sz="4" w:space="0" w:color="FF8DCA" w:themeColor="accent3" w:themeTint="66"/>
        <w:bottom w:val="single" w:sz="4" w:space="0" w:color="FF8DCA" w:themeColor="accent3" w:themeTint="66"/>
        <w:right w:val="single" w:sz="4" w:space="0" w:color="FF8DCA" w:themeColor="accent3" w:themeTint="66"/>
        <w:insideH w:val="single" w:sz="4" w:space="0" w:color="FF8DCA" w:themeColor="accent3" w:themeTint="66"/>
        <w:insideV w:val="single" w:sz="4" w:space="0" w:color="FF8DC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F54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54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EAFF81" w:themeColor="accent4" w:themeTint="66"/>
        <w:left w:val="single" w:sz="4" w:space="0" w:color="EAFF81" w:themeColor="accent4" w:themeTint="66"/>
        <w:bottom w:val="single" w:sz="4" w:space="0" w:color="EAFF81" w:themeColor="accent4" w:themeTint="66"/>
        <w:right w:val="single" w:sz="4" w:space="0" w:color="EAFF81" w:themeColor="accent4" w:themeTint="66"/>
        <w:insideH w:val="single" w:sz="4" w:space="0" w:color="EAFF81" w:themeColor="accent4" w:themeTint="66"/>
        <w:insideV w:val="single" w:sz="4" w:space="0" w:color="EAFF81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E0FF4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0FF4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5">
    <w:name w:val="Grid Table 1 Light Accent 5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8DE0FF" w:themeColor="accent5" w:themeTint="66"/>
        <w:left w:val="single" w:sz="4" w:space="0" w:color="8DE0FF" w:themeColor="accent5" w:themeTint="66"/>
        <w:bottom w:val="single" w:sz="4" w:space="0" w:color="8DE0FF" w:themeColor="accent5" w:themeTint="66"/>
        <w:right w:val="single" w:sz="4" w:space="0" w:color="8DE0FF" w:themeColor="accent5" w:themeTint="66"/>
        <w:insideH w:val="single" w:sz="4" w:space="0" w:color="8DE0FF" w:themeColor="accent5" w:themeTint="66"/>
        <w:insideV w:val="single" w:sz="4" w:space="0" w:color="8DE0F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55D1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5D1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6">
    <w:name w:val="Grid Table 1 Light Accent 6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CC92" w:themeColor="accent6" w:themeTint="66"/>
        <w:left w:val="single" w:sz="4" w:space="0" w:color="FFCC92" w:themeColor="accent6" w:themeTint="66"/>
        <w:bottom w:val="single" w:sz="4" w:space="0" w:color="FFCC92" w:themeColor="accent6" w:themeTint="66"/>
        <w:right w:val="single" w:sz="4" w:space="0" w:color="FFCC92" w:themeColor="accent6" w:themeTint="66"/>
        <w:insideH w:val="single" w:sz="4" w:space="0" w:color="FFCC92" w:themeColor="accent6" w:themeTint="66"/>
        <w:insideV w:val="single" w:sz="4" w:space="0" w:color="FFCC9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FB25B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25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2">
    <w:name w:val="Grid Table 2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2-Accent1">
    <w:name w:val="Grid Table 2 Accent 1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2" w:space="0" w:color="37E4FF" w:themeColor="accent1" w:themeTint="99"/>
        <w:bottom w:val="single" w:sz="2" w:space="0" w:color="37E4FF" w:themeColor="accent1" w:themeTint="99"/>
        <w:insideH w:val="single" w:sz="2" w:space="0" w:color="37E4FF" w:themeColor="accent1" w:themeTint="99"/>
        <w:insideV w:val="single" w:sz="2" w:space="0" w:color="37E4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7E4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7E4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6FF" w:themeFill="accent1" w:themeFillTint="33"/>
      </w:tcPr>
    </w:tblStylePr>
    <w:tblStylePr w:type="band1Horz">
      <w:tblPr/>
      <w:tcPr>
        <w:shd w:val="clear" w:color="auto" w:fill="BCF6FF" w:themeFill="accent1" w:themeFillTint="33"/>
      </w:tcPr>
    </w:tblStylePr>
  </w:style>
  <w:style w:type="table" w:styleId="Rastertabel2-Accent2">
    <w:name w:val="Grid Table 2 Accent 2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2" w:space="0" w:color="FF39C0" w:themeColor="accent2" w:themeTint="99"/>
        <w:bottom w:val="single" w:sz="2" w:space="0" w:color="FF39C0" w:themeColor="accent2" w:themeTint="99"/>
        <w:insideH w:val="single" w:sz="2" w:space="0" w:color="FF39C0" w:themeColor="accent2" w:themeTint="99"/>
        <w:insideV w:val="single" w:sz="2" w:space="0" w:color="FF39C0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39C0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39C0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EA" w:themeFill="accent2" w:themeFillTint="33"/>
      </w:tcPr>
    </w:tblStylePr>
    <w:tblStylePr w:type="band1Horz">
      <w:tblPr/>
      <w:tcPr>
        <w:shd w:val="clear" w:color="auto" w:fill="FFBDEA" w:themeFill="accent2" w:themeFillTint="33"/>
      </w:tcPr>
    </w:tblStylePr>
  </w:style>
  <w:style w:type="table" w:styleId="Rastertabel2-Accent3">
    <w:name w:val="Grid Table 2 Accent 3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2" w:space="0" w:color="FF54B0" w:themeColor="accent3" w:themeTint="99"/>
        <w:bottom w:val="single" w:sz="2" w:space="0" w:color="FF54B0" w:themeColor="accent3" w:themeTint="99"/>
        <w:insideH w:val="single" w:sz="2" w:space="0" w:color="FF54B0" w:themeColor="accent3" w:themeTint="99"/>
        <w:insideV w:val="single" w:sz="2" w:space="0" w:color="FF54B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54B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54B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6E4" w:themeFill="accent3" w:themeFillTint="33"/>
      </w:tcPr>
    </w:tblStylePr>
    <w:tblStylePr w:type="band1Horz">
      <w:tblPr/>
      <w:tcPr>
        <w:shd w:val="clear" w:color="auto" w:fill="FFC6E4" w:themeFill="accent3" w:themeFillTint="33"/>
      </w:tcPr>
    </w:tblStylePr>
  </w:style>
  <w:style w:type="table" w:styleId="Rastertabel2-Accent4">
    <w:name w:val="Grid Table 2 Accent 4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2" w:space="0" w:color="E0FF42" w:themeColor="accent4" w:themeTint="99"/>
        <w:bottom w:val="single" w:sz="2" w:space="0" w:color="E0FF42" w:themeColor="accent4" w:themeTint="99"/>
        <w:insideH w:val="single" w:sz="2" w:space="0" w:color="E0FF42" w:themeColor="accent4" w:themeTint="99"/>
        <w:insideV w:val="single" w:sz="2" w:space="0" w:color="E0FF42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0FF42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0FF42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FC0" w:themeFill="accent4" w:themeFillTint="33"/>
      </w:tcPr>
    </w:tblStylePr>
    <w:tblStylePr w:type="band1Horz">
      <w:tblPr/>
      <w:tcPr>
        <w:shd w:val="clear" w:color="auto" w:fill="F4FFC0" w:themeFill="accent4" w:themeFillTint="33"/>
      </w:tcPr>
    </w:tblStylePr>
  </w:style>
  <w:style w:type="table" w:styleId="Rastertabel2-Accent5">
    <w:name w:val="Grid Table 2 Accent 5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2" w:space="0" w:color="55D1FF" w:themeColor="accent5" w:themeTint="99"/>
        <w:bottom w:val="single" w:sz="2" w:space="0" w:color="55D1FF" w:themeColor="accent5" w:themeTint="99"/>
        <w:insideH w:val="single" w:sz="2" w:space="0" w:color="55D1FF" w:themeColor="accent5" w:themeTint="99"/>
        <w:insideV w:val="single" w:sz="2" w:space="0" w:color="55D1F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5D1F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5D1F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FFF" w:themeFill="accent5" w:themeFillTint="33"/>
      </w:tcPr>
    </w:tblStylePr>
    <w:tblStylePr w:type="band1Horz">
      <w:tblPr/>
      <w:tcPr>
        <w:shd w:val="clear" w:color="auto" w:fill="C6EFFF" w:themeFill="accent5" w:themeFillTint="33"/>
      </w:tcPr>
    </w:tblStylePr>
  </w:style>
  <w:style w:type="table" w:styleId="Rastertabel2-Accent6">
    <w:name w:val="Grid Table 2 Accent 6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2" w:space="0" w:color="FFB25B" w:themeColor="accent6" w:themeTint="99"/>
        <w:bottom w:val="single" w:sz="2" w:space="0" w:color="FFB25B" w:themeColor="accent6" w:themeTint="99"/>
        <w:insideH w:val="single" w:sz="2" w:space="0" w:color="FFB25B" w:themeColor="accent6" w:themeTint="99"/>
        <w:insideV w:val="single" w:sz="2" w:space="0" w:color="FFB25B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25B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25B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8" w:themeFill="accent6" w:themeFillTint="33"/>
      </w:tcPr>
    </w:tblStylePr>
    <w:tblStylePr w:type="band1Horz">
      <w:tblPr/>
      <w:tcPr>
        <w:shd w:val="clear" w:color="auto" w:fill="FFE5C8" w:themeFill="accent6" w:themeFillTint="33"/>
      </w:tcPr>
    </w:tblStylePr>
  </w:style>
  <w:style w:type="table" w:styleId="Rastertabel3">
    <w:name w:val="Grid Table 3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3-Accent1">
    <w:name w:val="Grid Table 3 Accent 1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37E4FF" w:themeColor="accent1" w:themeTint="99"/>
        <w:left w:val="single" w:sz="4" w:space="0" w:color="37E4FF" w:themeColor="accent1" w:themeTint="99"/>
        <w:bottom w:val="single" w:sz="4" w:space="0" w:color="37E4FF" w:themeColor="accent1" w:themeTint="99"/>
        <w:right w:val="single" w:sz="4" w:space="0" w:color="37E4FF" w:themeColor="accent1" w:themeTint="99"/>
        <w:insideH w:val="single" w:sz="4" w:space="0" w:color="37E4FF" w:themeColor="accent1" w:themeTint="99"/>
        <w:insideV w:val="single" w:sz="4" w:space="0" w:color="37E4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CF6FF" w:themeFill="accent1" w:themeFillTint="33"/>
      </w:tcPr>
    </w:tblStylePr>
    <w:tblStylePr w:type="band1Horz">
      <w:tblPr/>
      <w:tcPr>
        <w:shd w:val="clear" w:color="auto" w:fill="BCF6FF" w:themeFill="accent1" w:themeFillTint="33"/>
      </w:tcPr>
    </w:tblStylePr>
    <w:tblStylePr w:type="neCell">
      <w:tblPr/>
      <w:tcPr>
        <w:tcBorders>
          <w:bottom w:val="single" w:sz="4" w:space="0" w:color="37E4FF" w:themeColor="accent1" w:themeTint="99"/>
        </w:tcBorders>
      </w:tcPr>
    </w:tblStylePr>
    <w:tblStylePr w:type="nwCell">
      <w:tblPr/>
      <w:tcPr>
        <w:tcBorders>
          <w:bottom w:val="single" w:sz="4" w:space="0" w:color="37E4FF" w:themeColor="accent1" w:themeTint="99"/>
        </w:tcBorders>
      </w:tcPr>
    </w:tblStylePr>
    <w:tblStylePr w:type="seCell">
      <w:tblPr/>
      <w:tcPr>
        <w:tcBorders>
          <w:top w:val="single" w:sz="4" w:space="0" w:color="37E4FF" w:themeColor="accent1" w:themeTint="99"/>
        </w:tcBorders>
      </w:tcPr>
    </w:tblStylePr>
    <w:tblStylePr w:type="swCell">
      <w:tblPr/>
      <w:tcPr>
        <w:tcBorders>
          <w:top w:val="single" w:sz="4" w:space="0" w:color="37E4FF" w:themeColor="accent1" w:themeTint="99"/>
        </w:tcBorders>
      </w:tcPr>
    </w:tblStylePr>
  </w:style>
  <w:style w:type="table" w:styleId="Rastertabel3-Accent2">
    <w:name w:val="Grid Table 3 Accent 2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39C0" w:themeColor="accent2" w:themeTint="99"/>
        <w:left w:val="single" w:sz="4" w:space="0" w:color="FF39C0" w:themeColor="accent2" w:themeTint="99"/>
        <w:bottom w:val="single" w:sz="4" w:space="0" w:color="FF39C0" w:themeColor="accent2" w:themeTint="99"/>
        <w:right w:val="single" w:sz="4" w:space="0" w:color="FF39C0" w:themeColor="accent2" w:themeTint="99"/>
        <w:insideH w:val="single" w:sz="4" w:space="0" w:color="FF39C0" w:themeColor="accent2" w:themeTint="99"/>
        <w:insideV w:val="single" w:sz="4" w:space="0" w:color="FF39C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BDEA" w:themeFill="accent2" w:themeFillTint="33"/>
      </w:tcPr>
    </w:tblStylePr>
    <w:tblStylePr w:type="band1Horz">
      <w:tblPr/>
      <w:tcPr>
        <w:shd w:val="clear" w:color="auto" w:fill="FFBDEA" w:themeFill="accent2" w:themeFillTint="33"/>
      </w:tcPr>
    </w:tblStylePr>
    <w:tblStylePr w:type="neCell">
      <w:tblPr/>
      <w:tcPr>
        <w:tcBorders>
          <w:bottom w:val="single" w:sz="4" w:space="0" w:color="FF39C0" w:themeColor="accent2" w:themeTint="99"/>
        </w:tcBorders>
      </w:tcPr>
    </w:tblStylePr>
    <w:tblStylePr w:type="nwCell">
      <w:tblPr/>
      <w:tcPr>
        <w:tcBorders>
          <w:bottom w:val="single" w:sz="4" w:space="0" w:color="FF39C0" w:themeColor="accent2" w:themeTint="99"/>
        </w:tcBorders>
      </w:tcPr>
    </w:tblStylePr>
    <w:tblStylePr w:type="seCell">
      <w:tblPr/>
      <w:tcPr>
        <w:tcBorders>
          <w:top w:val="single" w:sz="4" w:space="0" w:color="FF39C0" w:themeColor="accent2" w:themeTint="99"/>
        </w:tcBorders>
      </w:tcPr>
    </w:tblStylePr>
    <w:tblStylePr w:type="swCell">
      <w:tblPr/>
      <w:tcPr>
        <w:tcBorders>
          <w:top w:val="single" w:sz="4" w:space="0" w:color="FF39C0" w:themeColor="accent2" w:themeTint="99"/>
        </w:tcBorders>
      </w:tcPr>
    </w:tblStylePr>
  </w:style>
  <w:style w:type="table" w:styleId="Rastertabel3-Accent3">
    <w:name w:val="Grid Table 3 Accent 3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54B0" w:themeColor="accent3" w:themeTint="99"/>
        <w:left w:val="single" w:sz="4" w:space="0" w:color="FF54B0" w:themeColor="accent3" w:themeTint="99"/>
        <w:bottom w:val="single" w:sz="4" w:space="0" w:color="FF54B0" w:themeColor="accent3" w:themeTint="99"/>
        <w:right w:val="single" w:sz="4" w:space="0" w:color="FF54B0" w:themeColor="accent3" w:themeTint="99"/>
        <w:insideH w:val="single" w:sz="4" w:space="0" w:color="FF54B0" w:themeColor="accent3" w:themeTint="99"/>
        <w:insideV w:val="single" w:sz="4" w:space="0" w:color="FF54B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6E4" w:themeFill="accent3" w:themeFillTint="33"/>
      </w:tcPr>
    </w:tblStylePr>
    <w:tblStylePr w:type="band1Horz">
      <w:tblPr/>
      <w:tcPr>
        <w:shd w:val="clear" w:color="auto" w:fill="FFC6E4" w:themeFill="accent3" w:themeFillTint="33"/>
      </w:tcPr>
    </w:tblStylePr>
    <w:tblStylePr w:type="neCell">
      <w:tblPr/>
      <w:tcPr>
        <w:tcBorders>
          <w:bottom w:val="single" w:sz="4" w:space="0" w:color="FF54B0" w:themeColor="accent3" w:themeTint="99"/>
        </w:tcBorders>
      </w:tcPr>
    </w:tblStylePr>
    <w:tblStylePr w:type="nwCell">
      <w:tblPr/>
      <w:tcPr>
        <w:tcBorders>
          <w:bottom w:val="single" w:sz="4" w:space="0" w:color="FF54B0" w:themeColor="accent3" w:themeTint="99"/>
        </w:tcBorders>
      </w:tcPr>
    </w:tblStylePr>
    <w:tblStylePr w:type="seCell">
      <w:tblPr/>
      <w:tcPr>
        <w:tcBorders>
          <w:top w:val="single" w:sz="4" w:space="0" w:color="FF54B0" w:themeColor="accent3" w:themeTint="99"/>
        </w:tcBorders>
      </w:tcPr>
    </w:tblStylePr>
    <w:tblStylePr w:type="swCell">
      <w:tblPr/>
      <w:tcPr>
        <w:tcBorders>
          <w:top w:val="single" w:sz="4" w:space="0" w:color="FF54B0" w:themeColor="accent3" w:themeTint="99"/>
        </w:tcBorders>
      </w:tcPr>
    </w:tblStylePr>
  </w:style>
  <w:style w:type="table" w:styleId="Rastertabel3-Accent4">
    <w:name w:val="Grid Table 3 Accent 4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E0FF42" w:themeColor="accent4" w:themeTint="99"/>
        <w:left w:val="single" w:sz="4" w:space="0" w:color="E0FF42" w:themeColor="accent4" w:themeTint="99"/>
        <w:bottom w:val="single" w:sz="4" w:space="0" w:color="E0FF42" w:themeColor="accent4" w:themeTint="99"/>
        <w:right w:val="single" w:sz="4" w:space="0" w:color="E0FF42" w:themeColor="accent4" w:themeTint="99"/>
        <w:insideH w:val="single" w:sz="4" w:space="0" w:color="E0FF42" w:themeColor="accent4" w:themeTint="99"/>
        <w:insideV w:val="single" w:sz="4" w:space="0" w:color="E0FF4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FC0" w:themeFill="accent4" w:themeFillTint="33"/>
      </w:tcPr>
    </w:tblStylePr>
    <w:tblStylePr w:type="band1Horz">
      <w:tblPr/>
      <w:tcPr>
        <w:shd w:val="clear" w:color="auto" w:fill="F4FFC0" w:themeFill="accent4" w:themeFillTint="33"/>
      </w:tcPr>
    </w:tblStylePr>
    <w:tblStylePr w:type="neCell">
      <w:tblPr/>
      <w:tcPr>
        <w:tcBorders>
          <w:bottom w:val="single" w:sz="4" w:space="0" w:color="E0FF42" w:themeColor="accent4" w:themeTint="99"/>
        </w:tcBorders>
      </w:tcPr>
    </w:tblStylePr>
    <w:tblStylePr w:type="nwCell">
      <w:tblPr/>
      <w:tcPr>
        <w:tcBorders>
          <w:bottom w:val="single" w:sz="4" w:space="0" w:color="E0FF42" w:themeColor="accent4" w:themeTint="99"/>
        </w:tcBorders>
      </w:tcPr>
    </w:tblStylePr>
    <w:tblStylePr w:type="seCell">
      <w:tblPr/>
      <w:tcPr>
        <w:tcBorders>
          <w:top w:val="single" w:sz="4" w:space="0" w:color="E0FF42" w:themeColor="accent4" w:themeTint="99"/>
        </w:tcBorders>
      </w:tcPr>
    </w:tblStylePr>
    <w:tblStylePr w:type="swCell">
      <w:tblPr/>
      <w:tcPr>
        <w:tcBorders>
          <w:top w:val="single" w:sz="4" w:space="0" w:color="E0FF42" w:themeColor="accent4" w:themeTint="99"/>
        </w:tcBorders>
      </w:tcPr>
    </w:tblStylePr>
  </w:style>
  <w:style w:type="table" w:styleId="Rastertabel3-Accent5">
    <w:name w:val="Grid Table 3 Accent 5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55D1FF" w:themeColor="accent5" w:themeTint="99"/>
        <w:left w:val="single" w:sz="4" w:space="0" w:color="55D1FF" w:themeColor="accent5" w:themeTint="99"/>
        <w:bottom w:val="single" w:sz="4" w:space="0" w:color="55D1FF" w:themeColor="accent5" w:themeTint="99"/>
        <w:right w:val="single" w:sz="4" w:space="0" w:color="55D1FF" w:themeColor="accent5" w:themeTint="99"/>
        <w:insideH w:val="single" w:sz="4" w:space="0" w:color="55D1FF" w:themeColor="accent5" w:themeTint="99"/>
        <w:insideV w:val="single" w:sz="4" w:space="0" w:color="55D1F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FFF" w:themeFill="accent5" w:themeFillTint="33"/>
      </w:tcPr>
    </w:tblStylePr>
    <w:tblStylePr w:type="band1Horz">
      <w:tblPr/>
      <w:tcPr>
        <w:shd w:val="clear" w:color="auto" w:fill="C6EFFF" w:themeFill="accent5" w:themeFillTint="33"/>
      </w:tcPr>
    </w:tblStylePr>
    <w:tblStylePr w:type="neCell">
      <w:tblPr/>
      <w:tcPr>
        <w:tcBorders>
          <w:bottom w:val="single" w:sz="4" w:space="0" w:color="55D1FF" w:themeColor="accent5" w:themeTint="99"/>
        </w:tcBorders>
      </w:tcPr>
    </w:tblStylePr>
    <w:tblStylePr w:type="nwCell">
      <w:tblPr/>
      <w:tcPr>
        <w:tcBorders>
          <w:bottom w:val="single" w:sz="4" w:space="0" w:color="55D1FF" w:themeColor="accent5" w:themeTint="99"/>
        </w:tcBorders>
      </w:tcPr>
    </w:tblStylePr>
    <w:tblStylePr w:type="seCell">
      <w:tblPr/>
      <w:tcPr>
        <w:tcBorders>
          <w:top w:val="single" w:sz="4" w:space="0" w:color="55D1FF" w:themeColor="accent5" w:themeTint="99"/>
        </w:tcBorders>
      </w:tcPr>
    </w:tblStylePr>
    <w:tblStylePr w:type="swCell">
      <w:tblPr/>
      <w:tcPr>
        <w:tcBorders>
          <w:top w:val="single" w:sz="4" w:space="0" w:color="55D1FF" w:themeColor="accent5" w:themeTint="99"/>
        </w:tcBorders>
      </w:tcPr>
    </w:tblStylePr>
  </w:style>
  <w:style w:type="table" w:styleId="Rastertabel3-Accent6">
    <w:name w:val="Grid Table 3 Accent 6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B25B" w:themeColor="accent6" w:themeTint="99"/>
        <w:left w:val="single" w:sz="4" w:space="0" w:color="FFB25B" w:themeColor="accent6" w:themeTint="99"/>
        <w:bottom w:val="single" w:sz="4" w:space="0" w:color="FFB25B" w:themeColor="accent6" w:themeTint="99"/>
        <w:right w:val="single" w:sz="4" w:space="0" w:color="FFB25B" w:themeColor="accent6" w:themeTint="99"/>
        <w:insideH w:val="single" w:sz="4" w:space="0" w:color="FFB25B" w:themeColor="accent6" w:themeTint="99"/>
        <w:insideV w:val="single" w:sz="4" w:space="0" w:color="FFB25B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5C8" w:themeFill="accent6" w:themeFillTint="33"/>
      </w:tcPr>
    </w:tblStylePr>
    <w:tblStylePr w:type="band1Horz">
      <w:tblPr/>
      <w:tcPr>
        <w:shd w:val="clear" w:color="auto" w:fill="FFE5C8" w:themeFill="accent6" w:themeFillTint="33"/>
      </w:tcPr>
    </w:tblStylePr>
    <w:tblStylePr w:type="neCell">
      <w:tblPr/>
      <w:tcPr>
        <w:tcBorders>
          <w:bottom w:val="single" w:sz="4" w:space="0" w:color="FFB25B" w:themeColor="accent6" w:themeTint="99"/>
        </w:tcBorders>
      </w:tcPr>
    </w:tblStylePr>
    <w:tblStylePr w:type="nwCell">
      <w:tblPr/>
      <w:tcPr>
        <w:tcBorders>
          <w:bottom w:val="single" w:sz="4" w:space="0" w:color="FFB25B" w:themeColor="accent6" w:themeTint="99"/>
        </w:tcBorders>
      </w:tcPr>
    </w:tblStylePr>
    <w:tblStylePr w:type="seCell">
      <w:tblPr/>
      <w:tcPr>
        <w:tcBorders>
          <w:top w:val="single" w:sz="4" w:space="0" w:color="FFB25B" w:themeColor="accent6" w:themeTint="99"/>
        </w:tcBorders>
      </w:tcPr>
    </w:tblStylePr>
    <w:tblStylePr w:type="swCell">
      <w:tblPr/>
      <w:tcPr>
        <w:tcBorders>
          <w:top w:val="single" w:sz="4" w:space="0" w:color="FFB25B" w:themeColor="accent6" w:themeTint="99"/>
        </w:tcBorders>
      </w:tcPr>
    </w:tblStylePr>
  </w:style>
  <w:style w:type="table" w:styleId="Rastertabel4">
    <w:name w:val="Grid Table 4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4-Accent1">
    <w:name w:val="Grid Table 4 Accent 1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37E4FF" w:themeColor="accent1" w:themeTint="99"/>
        <w:left w:val="single" w:sz="4" w:space="0" w:color="37E4FF" w:themeColor="accent1" w:themeTint="99"/>
        <w:bottom w:val="single" w:sz="4" w:space="0" w:color="37E4FF" w:themeColor="accent1" w:themeTint="99"/>
        <w:right w:val="single" w:sz="4" w:space="0" w:color="37E4FF" w:themeColor="accent1" w:themeTint="99"/>
        <w:insideH w:val="single" w:sz="4" w:space="0" w:color="37E4FF" w:themeColor="accent1" w:themeTint="99"/>
        <w:insideV w:val="single" w:sz="4" w:space="0" w:color="37E4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AB1" w:themeColor="accent1"/>
          <w:left w:val="single" w:sz="4" w:space="0" w:color="009AB1" w:themeColor="accent1"/>
          <w:bottom w:val="single" w:sz="4" w:space="0" w:color="009AB1" w:themeColor="accent1"/>
          <w:right w:val="single" w:sz="4" w:space="0" w:color="009AB1" w:themeColor="accent1"/>
          <w:insideH w:val="nil"/>
          <w:insideV w:val="nil"/>
        </w:tcBorders>
        <w:shd w:val="clear" w:color="auto" w:fill="009AB1" w:themeFill="accent1"/>
      </w:tcPr>
    </w:tblStylePr>
    <w:tblStylePr w:type="lastRow">
      <w:rPr>
        <w:b/>
        <w:bCs/>
      </w:rPr>
      <w:tblPr/>
      <w:tcPr>
        <w:tcBorders>
          <w:top w:val="double" w:sz="4" w:space="0" w:color="009A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6FF" w:themeFill="accent1" w:themeFillTint="33"/>
      </w:tcPr>
    </w:tblStylePr>
    <w:tblStylePr w:type="band1Horz">
      <w:tblPr/>
      <w:tcPr>
        <w:shd w:val="clear" w:color="auto" w:fill="BCF6FF" w:themeFill="accent1" w:themeFillTint="33"/>
      </w:tcPr>
    </w:tblStylePr>
  </w:style>
  <w:style w:type="table" w:styleId="Rastertabel4-Accent2">
    <w:name w:val="Grid Table 4 Accent 2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39C0" w:themeColor="accent2" w:themeTint="99"/>
        <w:left w:val="single" w:sz="4" w:space="0" w:color="FF39C0" w:themeColor="accent2" w:themeTint="99"/>
        <w:bottom w:val="single" w:sz="4" w:space="0" w:color="FF39C0" w:themeColor="accent2" w:themeTint="99"/>
        <w:right w:val="single" w:sz="4" w:space="0" w:color="FF39C0" w:themeColor="accent2" w:themeTint="99"/>
        <w:insideH w:val="single" w:sz="4" w:space="0" w:color="FF39C0" w:themeColor="accent2" w:themeTint="99"/>
        <w:insideV w:val="single" w:sz="4" w:space="0" w:color="FF39C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5007C" w:themeColor="accent2"/>
          <w:left w:val="single" w:sz="4" w:space="0" w:color="B5007C" w:themeColor="accent2"/>
          <w:bottom w:val="single" w:sz="4" w:space="0" w:color="B5007C" w:themeColor="accent2"/>
          <w:right w:val="single" w:sz="4" w:space="0" w:color="B5007C" w:themeColor="accent2"/>
          <w:insideH w:val="nil"/>
          <w:insideV w:val="nil"/>
        </w:tcBorders>
        <w:shd w:val="clear" w:color="auto" w:fill="B5007C" w:themeFill="accent2"/>
      </w:tcPr>
    </w:tblStylePr>
    <w:tblStylePr w:type="lastRow">
      <w:rPr>
        <w:b/>
        <w:bCs/>
      </w:rPr>
      <w:tblPr/>
      <w:tcPr>
        <w:tcBorders>
          <w:top w:val="double" w:sz="4" w:space="0" w:color="B5007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EA" w:themeFill="accent2" w:themeFillTint="33"/>
      </w:tcPr>
    </w:tblStylePr>
    <w:tblStylePr w:type="band1Horz">
      <w:tblPr/>
      <w:tcPr>
        <w:shd w:val="clear" w:color="auto" w:fill="FFBDEA" w:themeFill="accent2" w:themeFillTint="33"/>
      </w:tcPr>
    </w:tblStylePr>
  </w:style>
  <w:style w:type="table" w:styleId="Rastertabel4-Accent3">
    <w:name w:val="Grid Table 4 Accent 3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54B0" w:themeColor="accent3" w:themeTint="99"/>
        <w:left w:val="single" w:sz="4" w:space="0" w:color="FF54B0" w:themeColor="accent3" w:themeTint="99"/>
        <w:bottom w:val="single" w:sz="4" w:space="0" w:color="FF54B0" w:themeColor="accent3" w:themeTint="99"/>
        <w:right w:val="single" w:sz="4" w:space="0" w:color="FF54B0" w:themeColor="accent3" w:themeTint="99"/>
        <w:insideH w:val="single" w:sz="4" w:space="0" w:color="FF54B0" w:themeColor="accent3" w:themeTint="99"/>
        <w:insideV w:val="single" w:sz="4" w:space="0" w:color="FF54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2007A" w:themeColor="accent3"/>
          <w:left w:val="single" w:sz="4" w:space="0" w:color="E2007A" w:themeColor="accent3"/>
          <w:bottom w:val="single" w:sz="4" w:space="0" w:color="E2007A" w:themeColor="accent3"/>
          <w:right w:val="single" w:sz="4" w:space="0" w:color="E2007A" w:themeColor="accent3"/>
          <w:insideH w:val="nil"/>
          <w:insideV w:val="nil"/>
        </w:tcBorders>
        <w:shd w:val="clear" w:color="auto" w:fill="E2007A" w:themeFill="accent3"/>
      </w:tcPr>
    </w:tblStylePr>
    <w:tblStylePr w:type="lastRow">
      <w:rPr>
        <w:b/>
        <w:bCs/>
      </w:rPr>
      <w:tblPr/>
      <w:tcPr>
        <w:tcBorders>
          <w:top w:val="double" w:sz="4" w:space="0" w:color="E2007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6E4" w:themeFill="accent3" w:themeFillTint="33"/>
      </w:tcPr>
    </w:tblStylePr>
    <w:tblStylePr w:type="band1Horz">
      <w:tblPr/>
      <w:tcPr>
        <w:shd w:val="clear" w:color="auto" w:fill="FFC6E4" w:themeFill="accent3" w:themeFillTint="33"/>
      </w:tcPr>
    </w:tblStylePr>
  </w:style>
  <w:style w:type="table" w:styleId="Rastertabel4-Accent4">
    <w:name w:val="Grid Table 4 Accent 4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E0FF42" w:themeColor="accent4" w:themeTint="99"/>
        <w:left w:val="single" w:sz="4" w:space="0" w:color="E0FF42" w:themeColor="accent4" w:themeTint="99"/>
        <w:bottom w:val="single" w:sz="4" w:space="0" w:color="E0FF42" w:themeColor="accent4" w:themeTint="99"/>
        <w:right w:val="single" w:sz="4" w:space="0" w:color="E0FF42" w:themeColor="accent4" w:themeTint="99"/>
        <w:insideH w:val="single" w:sz="4" w:space="0" w:color="E0FF42" w:themeColor="accent4" w:themeTint="99"/>
        <w:insideV w:val="single" w:sz="4" w:space="0" w:color="E0FF4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C400" w:themeColor="accent4"/>
          <w:left w:val="single" w:sz="4" w:space="0" w:color="A5C400" w:themeColor="accent4"/>
          <w:bottom w:val="single" w:sz="4" w:space="0" w:color="A5C400" w:themeColor="accent4"/>
          <w:right w:val="single" w:sz="4" w:space="0" w:color="A5C400" w:themeColor="accent4"/>
          <w:insideH w:val="nil"/>
          <w:insideV w:val="nil"/>
        </w:tcBorders>
        <w:shd w:val="clear" w:color="auto" w:fill="A5C400" w:themeFill="accent4"/>
      </w:tcPr>
    </w:tblStylePr>
    <w:tblStylePr w:type="lastRow">
      <w:rPr>
        <w:b/>
        <w:bCs/>
      </w:rPr>
      <w:tblPr/>
      <w:tcPr>
        <w:tcBorders>
          <w:top w:val="double" w:sz="4" w:space="0" w:color="A5C4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FC0" w:themeFill="accent4" w:themeFillTint="33"/>
      </w:tcPr>
    </w:tblStylePr>
    <w:tblStylePr w:type="band1Horz">
      <w:tblPr/>
      <w:tcPr>
        <w:shd w:val="clear" w:color="auto" w:fill="F4FFC0" w:themeFill="accent4" w:themeFillTint="33"/>
      </w:tcPr>
    </w:tblStylePr>
  </w:style>
  <w:style w:type="table" w:styleId="Rastertabel4-Accent5">
    <w:name w:val="Grid Table 4 Accent 5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55D1FF" w:themeColor="accent5" w:themeTint="99"/>
        <w:left w:val="single" w:sz="4" w:space="0" w:color="55D1FF" w:themeColor="accent5" w:themeTint="99"/>
        <w:bottom w:val="single" w:sz="4" w:space="0" w:color="55D1FF" w:themeColor="accent5" w:themeTint="99"/>
        <w:right w:val="single" w:sz="4" w:space="0" w:color="55D1FF" w:themeColor="accent5" w:themeTint="99"/>
        <w:insideH w:val="single" w:sz="4" w:space="0" w:color="55D1FF" w:themeColor="accent5" w:themeTint="99"/>
        <w:insideV w:val="single" w:sz="4" w:space="0" w:color="55D1F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E3" w:themeColor="accent5"/>
          <w:left w:val="single" w:sz="4" w:space="0" w:color="00A7E3" w:themeColor="accent5"/>
          <w:bottom w:val="single" w:sz="4" w:space="0" w:color="00A7E3" w:themeColor="accent5"/>
          <w:right w:val="single" w:sz="4" w:space="0" w:color="00A7E3" w:themeColor="accent5"/>
          <w:insideH w:val="nil"/>
          <w:insideV w:val="nil"/>
        </w:tcBorders>
        <w:shd w:val="clear" w:color="auto" w:fill="00A7E3" w:themeFill="accent5"/>
      </w:tcPr>
    </w:tblStylePr>
    <w:tblStylePr w:type="lastRow">
      <w:rPr>
        <w:b/>
        <w:bCs/>
      </w:rPr>
      <w:tblPr/>
      <w:tcPr>
        <w:tcBorders>
          <w:top w:val="double" w:sz="4" w:space="0" w:color="00A7E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FFF" w:themeFill="accent5" w:themeFillTint="33"/>
      </w:tcPr>
    </w:tblStylePr>
    <w:tblStylePr w:type="band1Horz">
      <w:tblPr/>
      <w:tcPr>
        <w:shd w:val="clear" w:color="auto" w:fill="C6EFFF" w:themeFill="accent5" w:themeFillTint="33"/>
      </w:tcPr>
    </w:tblStylePr>
  </w:style>
  <w:style w:type="table" w:styleId="Rastertabel4-Accent6">
    <w:name w:val="Grid Table 4 Accent 6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B25B" w:themeColor="accent6" w:themeTint="99"/>
        <w:left w:val="single" w:sz="4" w:space="0" w:color="FFB25B" w:themeColor="accent6" w:themeTint="99"/>
        <w:bottom w:val="single" w:sz="4" w:space="0" w:color="FFB25B" w:themeColor="accent6" w:themeTint="99"/>
        <w:right w:val="single" w:sz="4" w:space="0" w:color="FFB25B" w:themeColor="accent6" w:themeTint="99"/>
        <w:insideH w:val="single" w:sz="4" w:space="0" w:color="FFB25B" w:themeColor="accent6" w:themeTint="99"/>
        <w:insideV w:val="single" w:sz="4" w:space="0" w:color="FFB25B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E7F00" w:themeColor="accent6"/>
          <w:left w:val="single" w:sz="4" w:space="0" w:color="EE7F00" w:themeColor="accent6"/>
          <w:bottom w:val="single" w:sz="4" w:space="0" w:color="EE7F00" w:themeColor="accent6"/>
          <w:right w:val="single" w:sz="4" w:space="0" w:color="EE7F00" w:themeColor="accent6"/>
          <w:insideH w:val="nil"/>
          <w:insideV w:val="nil"/>
        </w:tcBorders>
        <w:shd w:val="clear" w:color="auto" w:fill="EE7F00" w:themeFill="accent6"/>
      </w:tcPr>
    </w:tblStylePr>
    <w:tblStylePr w:type="lastRow">
      <w:rPr>
        <w:b/>
        <w:bCs/>
      </w:rPr>
      <w:tblPr/>
      <w:tcPr>
        <w:tcBorders>
          <w:top w:val="double" w:sz="4" w:space="0" w:color="EE7F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8" w:themeFill="accent6" w:themeFillTint="33"/>
      </w:tcPr>
    </w:tblStylePr>
    <w:tblStylePr w:type="band1Horz">
      <w:tblPr/>
      <w:tcPr>
        <w:shd w:val="clear" w:color="auto" w:fill="FFE5C8" w:themeFill="accent6" w:themeFillTint="33"/>
      </w:tcPr>
    </w:tblStylePr>
  </w:style>
  <w:style w:type="table" w:styleId="Rastertabel5donker">
    <w:name w:val="Grid Table 5 Dark"/>
    <w:basedOn w:val="Standaardtabel"/>
    <w:uiPriority w:val="50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Rastertabel5donker-Accent1">
    <w:name w:val="Grid Table 5 Dark Accent 1"/>
    <w:basedOn w:val="Standaardtabel"/>
    <w:uiPriority w:val="50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CF6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AB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AB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9AB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9AB1" w:themeFill="accent1"/>
      </w:tcPr>
    </w:tblStylePr>
    <w:tblStylePr w:type="band1Vert">
      <w:tblPr/>
      <w:tcPr>
        <w:shd w:val="clear" w:color="auto" w:fill="79EDFF" w:themeFill="accent1" w:themeFillTint="66"/>
      </w:tcPr>
    </w:tblStylePr>
    <w:tblStylePr w:type="band1Horz">
      <w:tblPr/>
      <w:tcPr>
        <w:shd w:val="clear" w:color="auto" w:fill="79EDFF" w:themeFill="accent1" w:themeFillTint="66"/>
      </w:tcPr>
    </w:tblStylePr>
  </w:style>
  <w:style w:type="table" w:styleId="Rastertabel5donker-Accent2">
    <w:name w:val="Grid Table 5 Dark Accent 2"/>
    <w:basedOn w:val="Standaardtabel"/>
    <w:uiPriority w:val="50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BDE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5007C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5007C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5007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5007C" w:themeFill="accent2"/>
      </w:tcPr>
    </w:tblStylePr>
    <w:tblStylePr w:type="band1Vert">
      <w:tblPr/>
      <w:tcPr>
        <w:shd w:val="clear" w:color="auto" w:fill="FF7BD5" w:themeFill="accent2" w:themeFillTint="66"/>
      </w:tcPr>
    </w:tblStylePr>
    <w:tblStylePr w:type="band1Horz">
      <w:tblPr/>
      <w:tcPr>
        <w:shd w:val="clear" w:color="auto" w:fill="FF7BD5" w:themeFill="accent2" w:themeFillTint="66"/>
      </w:tcPr>
    </w:tblStylePr>
  </w:style>
  <w:style w:type="table" w:styleId="Rastertabel5donker-Accent3">
    <w:name w:val="Grid Table 5 Dark Accent 3"/>
    <w:basedOn w:val="Standaardtabel"/>
    <w:uiPriority w:val="50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6E4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2007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2007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2007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2007A" w:themeFill="accent3"/>
      </w:tcPr>
    </w:tblStylePr>
    <w:tblStylePr w:type="band1Vert">
      <w:tblPr/>
      <w:tcPr>
        <w:shd w:val="clear" w:color="auto" w:fill="FF8DCA" w:themeFill="accent3" w:themeFillTint="66"/>
      </w:tcPr>
    </w:tblStylePr>
    <w:tblStylePr w:type="band1Horz">
      <w:tblPr/>
      <w:tcPr>
        <w:shd w:val="clear" w:color="auto" w:fill="FF8DCA" w:themeFill="accent3" w:themeFillTint="66"/>
      </w:tcPr>
    </w:tblStylePr>
  </w:style>
  <w:style w:type="table" w:styleId="Rastertabel5donker-Accent4">
    <w:name w:val="Grid Table 5 Dark Accent 4"/>
    <w:basedOn w:val="Standaardtabel"/>
    <w:uiPriority w:val="50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FC0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C4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C4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C4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C400" w:themeFill="accent4"/>
      </w:tcPr>
    </w:tblStylePr>
    <w:tblStylePr w:type="band1Vert">
      <w:tblPr/>
      <w:tcPr>
        <w:shd w:val="clear" w:color="auto" w:fill="EAFF81" w:themeFill="accent4" w:themeFillTint="66"/>
      </w:tcPr>
    </w:tblStylePr>
    <w:tblStylePr w:type="band1Horz">
      <w:tblPr/>
      <w:tcPr>
        <w:shd w:val="clear" w:color="auto" w:fill="EAFF81" w:themeFill="accent4" w:themeFillTint="66"/>
      </w:tcPr>
    </w:tblStylePr>
  </w:style>
  <w:style w:type="table" w:styleId="Rastertabel5donker-Accent5">
    <w:name w:val="Grid Table 5 Dark Accent 5"/>
    <w:basedOn w:val="Standaardtabel"/>
    <w:uiPriority w:val="50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6EFF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E3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E3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7E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7E3" w:themeFill="accent5"/>
      </w:tcPr>
    </w:tblStylePr>
    <w:tblStylePr w:type="band1Vert">
      <w:tblPr/>
      <w:tcPr>
        <w:shd w:val="clear" w:color="auto" w:fill="8DE0FF" w:themeFill="accent5" w:themeFillTint="66"/>
      </w:tcPr>
    </w:tblStylePr>
    <w:tblStylePr w:type="band1Horz">
      <w:tblPr/>
      <w:tcPr>
        <w:shd w:val="clear" w:color="auto" w:fill="8DE0FF" w:themeFill="accent5" w:themeFillTint="66"/>
      </w:tcPr>
    </w:tblStylePr>
  </w:style>
  <w:style w:type="table" w:styleId="Rastertabel5donker-Accent6">
    <w:name w:val="Grid Table 5 Dark Accent 6"/>
    <w:basedOn w:val="Standaardtabel"/>
    <w:uiPriority w:val="50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5C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E7F00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E7F00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E7F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E7F00" w:themeFill="accent6"/>
      </w:tcPr>
    </w:tblStylePr>
    <w:tblStylePr w:type="band1Vert">
      <w:tblPr/>
      <w:tcPr>
        <w:shd w:val="clear" w:color="auto" w:fill="FFCC92" w:themeFill="accent6" w:themeFillTint="66"/>
      </w:tcPr>
    </w:tblStylePr>
    <w:tblStylePr w:type="band1Horz">
      <w:tblPr/>
      <w:tcPr>
        <w:shd w:val="clear" w:color="auto" w:fill="FFCC92" w:themeFill="accent6" w:themeFillTint="66"/>
      </w:tcPr>
    </w:tblStylePr>
  </w:style>
  <w:style w:type="table" w:styleId="Rastertabel6kleurrijk">
    <w:name w:val="Grid Table 6 Colorful"/>
    <w:basedOn w:val="Standaardtabel"/>
    <w:uiPriority w:val="51"/>
    <w:semiHidden/>
    <w:rsid w:val="004C7BD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6kleurrijk-Accent1">
    <w:name w:val="Grid Table 6 Colorful Accent 1"/>
    <w:basedOn w:val="Standaardtabel"/>
    <w:uiPriority w:val="51"/>
    <w:semiHidden/>
    <w:rsid w:val="004C7BD6"/>
    <w:pPr>
      <w:spacing w:line="240" w:lineRule="auto"/>
    </w:pPr>
    <w:rPr>
      <w:color w:val="007284" w:themeColor="accent1" w:themeShade="BF"/>
    </w:rPr>
    <w:tblPr>
      <w:tblStyleRowBandSize w:val="1"/>
      <w:tblStyleColBandSize w:val="1"/>
      <w:tblBorders>
        <w:top w:val="single" w:sz="4" w:space="0" w:color="37E4FF" w:themeColor="accent1" w:themeTint="99"/>
        <w:left w:val="single" w:sz="4" w:space="0" w:color="37E4FF" w:themeColor="accent1" w:themeTint="99"/>
        <w:bottom w:val="single" w:sz="4" w:space="0" w:color="37E4FF" w:themeColor="accent1" w:themeTint="99"/>
        <w:right w:val="single" w:sz="4" w:space="0" w:color="37E4FF" w:themeColor="accent1" w:themeTint="99"/>
        <w:insideH w:val="single" w:sz="4" w:space="0" w:color="37E4FF" w:themeColor="accent1" w:themeTint="99"/>
        <w:insideV w:val="single" w:sz="4" w:space="0" w:color="37E4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37E4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7E4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6FF" w:themeFill="accent1" w:themeFillTint="33"/>
      </w:tcPr>
    </w:tblStylePr>
    <w:tblStylePr w:type="band1Horz">
      <w:tblPr/>
      <w:tcPr>
        <w:shd w:val="clear" w:color="auto" w:fill="BCF6FF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51"/>
    <w:semiHidden/>
    <w:rsid w:val="004C7BD6"/>
    <w:pPr>
      <w:spacing w:line="240" w:lineRule="auto"/>
    </w:pPr>
    <w:rPr>
      <w:color w:val="87005C" w:themeColor="accent2" w:themeShade="BF"/>
    </w:rPr>
    <w:tblPr>
      <w:tblStyleRowBandSize w:val="1"/>
      <w:tblStyleColBandSize w:val="1"/>
      <w:tblBorders>
        <w:top w:val="single" w:sz="4" w:space="0" w:color="FF39C0" w:themeColor="accent2" w:themeTint="99"/>
        <w:left w:val="single" w:sz="4" w:space="0" w:color="FF39C0" w:themeColor="accent2" w:themeTint="99"/>
        <w:bottom w:val="single" w:sz="4" w:space="0" w:color="FF39C0" w:themeColor="accent2" w:themeTint="99"/>
        <w:right w:val="single" w:sz="4" w:space="0" w:color="FF39C0" w:themeColor="accent2" w:themeTint="99"/>
        <w:insideH w:val="single" w:sz="4" w:space="0" w:color="FF39C0" w:themeColor="accent2" w:themeTint="99"/>
        <w:insideV w:val="single" w:sz="4" w:space="0" w:color="FF39C0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F39C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39C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EA" w:themeFill="accent2" w:themeFillTint="33"/>
      </w:tcPr>
    </w:tblStylePr>
    <w:tblStylePr w:type="band1Horz">
      <w:tblPr/>
      <w:tcPr>
        <w:shd w:val="clear" w:color="auto" w:fill="FFBDEA" w:themeFill="accent2" w:themeFillTint="33"/>
      </w:tcPr>
    </w:tblStylePr>
  </w:style>
  <w:style w:type="table" w:styleId="Rastertabel6kleurrijk-Accent3">
    <w:name w:val="Grid Table 6 Colorful Accent 3"/>
    <w:basedOn w:val="Standaardtabel"/>
    <w:uiPriority w:val="51"/>
    <w:semiHidden/>
    <w:rsid w:val="004C7BD6"/>
    <w:pPr>
      <w:spacing w:line="240" w:lineRule="auto"/>
    </w:pPr>
    <w:rPr>
      <w:color w:val="A9005A" w:themeColor="accent3" w:themeShade="BF"/>
    </w:rPr>
    <w:tblPr>
      <w:tblStyleRowBandSize w:val="1"/>
      <w:tblStyleColBandSize w:val="1"/>
      <w:tblBorders>
        <w:top w:val="single" w:sz="4" w:space="0" w:color="FF54B0" w:themeColor="accent3" w:themeTint="99"/>
        <w:left w:val="single" w:sz="4" w:space="0" w:color="FF54B0" w:themeColor="accent3" w:themeTint="99"/>
        <w:bottom w:val="single" w:sz="4" w:space="0" w:color="FF54B0" w:themeColor="accent3" w:themeTint="99"/>
        <w:right w:val="single" w:sz="4" w:space="0" w:color="FF54B0" w:themeColor="accent3" w:themeTint="99"/>
        <w:insideH w:val="single" w:sz="4" w:space="0" w:color="FF54B0" w:themeColor="accent3" w:themeTint="99"/>
        <w:insideV w:val="single" w:sz="4" w:space="0" w:color="FF54B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F54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54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6E4" w:themeFill="accent3" w:themeFillTint="33"/>
      </w:tcPr>
    </w:tblStylePr>
    <w:tblStylePr w:type="band1Horz">
      <w:tblPr/>
      <w:tcPr>
        <w:shd w:val="clear" w:color="auto" w:fill="FFC6E4" w:themeFill="accent3" w:themeFillTint="33"/>
      </w:tcPr>
    </w:tblStylePr>
  </w:style>
  <w:style w:type="table" w:styleId="Rastertabel6kleurrijk-Accent4">
    <w:name w:val="Grid Table 6 Colorful Accent 4"/>
    <w:basedOn w:val="Standaardtabel"/>
    <w:uiPriority w:val="51"/>
    <w:semiHidden/>
    <w:rsid w:val="004C7BD6"/>
    <w:pPr>
      <w:spacing w:line="240" w:lineRule="auto"/>
    </w:pPr>
    <w:rPr>
      <w:color w:val="7B9200" w:themeColor="accent4" w:themeShade="BF"/>
    </w:rPr>
    <w:tblPr>
      <w:tblStyleRowBandSize w:val="1"/>
      <w:tblStyleColBandSize w:val="1"/>
      <w:tblBorders>
        <w:top w:val="single" w:sz="4" w:space="0" w:color="E0FF42" w:themeColor="accent4" w:themeTint="99"/>
        <w:left w:val="single" w:sz="4" w:space="0" w:color="E0FF42" w:themeColor="accent4" w:themeTint="99"/>
        <w:bottom w:val="single" w:sz="4" w:space="0" w:color="E0FF42" w:themeColor="accent4" w:themeTint="99"/>
        <w:right w:val="single" w:sz="4" w:space="0" w:color="E0FF42" w:themeColor="accent4" w:themeTint="99"/>
        <w:insideH w:val="single" w:sz="4" w:space="0" w:color="E0FF42" w:themeColor="accent4" w:themeTint="99"/>
        <w:insideV w:val="single" w:sz="4" w:space="0" w:color="E0FF42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E0FF4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0FF4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FC0" w:themeFill="accent4" w:themeFillTint="33"/>
      </w:tcPr>
    </w:tblStylePr>
    <w:tblStylePr w:type="band1Horz">
      <w:tblPr/>
      <w:tcPr>
        <w:shd w:val="clear" w:color="auto" w:fill="F4FFC0" w:themeFill="accent4" w:themeFillTint="33"/>
      </w:tcPr>
    </w:tblStylePr>
  </w:style>
  <w:style w:type="table" w:styleId="Rastertabel6kleurrijk-Accent5">
    <w:name w:val="Grid Table 6 Colorful Accent 5"/>
    <w:basedOn w:val="Standaardtabel"/>
    <w:uiPriority w:val="51"/>
    <w:semiHidden/>
    <w:rsid w:val="004C7BD6"/>
    <w:pPr>
      <w:spacing w:line="240" w:lineRule="auto"/>
    </w:pPr>
    <w:rPr>
      <w:color w:val="007CAA" w:themeColor="accent5" w:themeShade="BF"/>
    </w:rPr>
    <w:tblPr>
      <w:tblStyleRowBandSize w:val="1"/>
      <w:tblStyleColBandSize w:val="1"/>
      <w:tblBorders>
        <w:top w:val="single" w:sz="4" w:space="0" w:color="55D1FF" w:themeColor="accent5" w:themeTint="99"/>
        <w:left w:val="single" w:sz="4" w:space="0" w:color="55D1FF" w:themeColor="accent5" w:themeTint="99"/>
        <w:bottom w:val="single" w:sz="4" w:space="0" w:color="55D1FF" w:themeColor="accent5" w:themeTint="99"/>
        <w:right w:val="single" w:sz="4" w:space="0" w:color="55D1FF" w:themeColor="accent5" w:themeTint="99"/>
        <w:insideH w:val="single" w:sz="4" w:space="0" w:color="55D1FF" w:themeColor="accent5" w:themeTint="99"/>
        <w:insideV w:val="single" w:sz="4" w:space="0" w:color="55D1F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55D1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5D1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FFF" w:themeFill="accent5" w:themeFillTint="33"/>
      </w:tcPr>
    </w:tblStylePr>
    <w:tblStylePr w:type="band1Horz">
      <w:tblPr/>
      <w:tcPr>
        <w:shd w:val="clear" w:color="auto" w:fill="C6EFFF" w:themeFill="accent5" w:themeFillTint="33"/>
      </w:tcPr>
    </w:tblStylePr>
  </w:style>
  <w:style w:type="table" w:styleId="Rastertabel6kleurrijk-Accent6">
    <w:name w:val="Grid Table 6 Colorful Accent 6"/>
    <w:basedOn w:val="Standaardtabel"/>
    <w:uiPriority w:val="51"/>
    <w:semiHidden/>
    <w:rsid w:val="004C7BD6"/>
    <w:pPr>
      <w:spacing w:line="240" w:lineRule="auto"/>
    </w:pPr>
    <w:rPr>
      <w:color w:val="B25E00" w:themeColor="accent6" w:themeShade="BF"/>
    </w:rPr>
    <w:tblPr>
      <w:tblStyleRowBandSize w:val="1"/>
      <w:tblStyleColBandSize w:val="1"/>
      <w:tblBorders>
        <w:top w:val="single" w:sz="4" w:space="0" w:color="FFB25B" w:themeColor="accent6" w:themeTint="99"/>
        <w:left w:val="single" w:sz="4" w:space="0" w:color="FFB25B" w:themeColor="accent6" w:themeTint="99"/>
        <w:bottom w:val="single" w:sz="4" w:space="0" w:color="FFB25B" w:themeColor="accent6" w:themeTint="99"/>
        <w:right w:val="single" w:sz="4" w:space="0" w:color="FFB25B" w:themeColor="accent6" w:themeTint="99"/>
        <w:insideH w:val="single" w:sz="4" w:space="0" w:color="FFB25B" w:themeColor="accent6" w:themeTint="99"/>
        <w:insideV w:val="single" w:sz="4" w:space="0" w:color="FFB25B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FB25B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25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8" w:themeFill="accent6" w:themeFillTint="33"/>
      </w:tcPr>
    </w:tblStylePr>
    <w:tblStylePr w:type="band1Horz">
      <w:tblPr/>
      <w:tcPr>
        <w:shd w:val="clear" w:color="auto" w:fill="FFE5C8" w:themeFill="accent6" w:themeFillTint="33"/>
      </w:tcPr>
    </w:tblStylePr>
  </w:style>
  <w:style w:type="table" w:styleId="Rastertabel7kleurrijk">
    <w:name w:val="Grid Table 7 Colorful"/>
    <w:basedOn w:val="Standaardtabel"/>
    <w:uiPriority w:val="52"/>
    <w:semiHidden/>
    <w:rsid w:val="004C7BD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7kleurrijk-Accent1">
    <w:name w:val="Grid Table 7 Colorful Accent 1"/>
    <w:basedOn w:val="Standaardtabel"/>
    <w:uiPriority w:val="52"/>
    <w:semiHidden/>
    <w:rsid w:val="004C7BD6"/>
    <w:pPr>
      <w:spacing w:line="240" w:lineRule="auto"/>
    </w:pPr>
    <w:rPr>
      <w:color w:val="007284" w:themeColor="accent1" w:themeShade="BF"/>
    </w:rPr>
    <w:tblPr>
      <w:tblStyleRowBandSize w:val="1"/>
      <w:tblStyleColBandSize w:val="1"/>
      <w:tblBorders>
        <w:top w:val="single" w:sz="4" w:space="0" w:color="37E4FF" w:themeColor="accent1" w:themeTint="99"/>
        <w:left w:val="single" w:sz="4" w:space="0" w:color="37E4FF" w:themeColor="accent1" w:themeTint="99"/>
        <w:bottom w:val="single" w:sz="4" w:space="0" w:color="37E4FF" w:themeColor="accent1" w:themeTint="99"/>
        <w:right w:val="single" w:sz="4" w:space="0" w:color="37E4FF" w:themeColor="accent1" w:themeTint="99"/>
        <w:insideH w:val="single" w:sz="4" w:space="0" w:color="37E4FF" w:themeColor="accent1" w:themeTint="99"/>
        <w:insideV w:val="single" w:sz="4" w:space="0" w:color="37E4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CF6FF" w:themeFill="accent1" w:themeFillTint="33"/>
      </w:tcPr>
    </w:tblStylePr>
    <w:tblStylePr w:type="band1Horz">
      <w:tblPr/>
      <w:tcPr>
        <w:shd w:val="clear" w:color="auto" w:fill="BCF6FF" w:themeFill="accent1" w:themeFillTint="33"/>
      </w:tcPr>
    </w:tblStylePr>
    <w:tblStylePr w:type="neCell">
      <w:tblPr/>
      <w:tcPr>
        <w:tcBorders>
          <w:bottom w:val="single" w:sz="4" w:space="0" w:color="37E4FF" w:themeColor="accent1" w:themeTint="99"/>
        </w:tcBorders>
      </w:tcPr>
    </w:tblStylePr>
    <w:tblStylePr w:type="nwCell">
      <w:tblPr/>
      <w:tcPr>
        <w:tcBorders>
          <w:bottom w:val="single" w:sz="4" w:space="0" w:color="37E4FF" w:themeColor="accent1" w:themeTint="99"/>
        </w:tcBorders>
      </w:tcPr>
    </w:tblStylePr>
    <w:tblStylePr w:type="seCell">
      <w:tblPr/>
      <w:tcPr>
        <w:tcBorders>
          <w:top w:val="single" w:sz="4" w:space="0" w:color="37E4FF" w:themeColor="accent1" w:themeTint="99"/>
        </w:tcBorders>
      </w:tcPr>
    </w:tblStylePr>
    <w:tblStylePr w:type="swCell">
      <w:tblPr/>
      <w:tcPr>
        <w:tcBorders>
          <w:top w:val="single" w:sz="4" w:space="0" w:color="37E4FF" w:themeColor="accent1" w:themeTint="99"/>
        </w:tcBorders>
      </w:tcPr>
    </w:tblStylePr>
  </w:style>
  <w:style w:type="table" w:styleId="Rastertabel7kleurrijk-Accent2">
    <w:name w:val="Grid Table 7 Colorful Accent 2"/>
    <w:basedOn w:val="Standaardtabel"/>
    <w:uiPriority w:val="52"/>
    <w:semiHidden/>
    <w:rsid w:val="004C7BD6"/>
    <w:pPr>
      <w:spacing w:line="240" w:lineRule="auto"/>
    </w:pPr>
    <w:rPr>
      <w:color w:val="87005C" w:themeColor="accent2" w:themeShade="BF"/>
    </w:rPr>
    <w:tblPr>
      <w:tblStyleRowBandSize w:val="1"/>
      <w:tblStyleColBandSize w:val="1"/>
      <w:tblBorders>
        <w:top w:val="single" w:sz="4" w:space="0" w:color="FF39C0" w:themeColor="accent2" w:themeTint="99"/>
        <w:left w:val="single" w:sz="4" w:space="0" w:color="FF39C0" w:themeColor="accent2" w:themeTint="99"/>
        <w:bottom w:val="single" w:sz="4" w:space="0" w:color="FF39C0" w:themeColor="accent2" w:themeTint="99"/>
        <w:right w:val="single" w:sz="4" w:space="0" w:color="FF39C0" w:themeColor="accent2" w:themeTint="99"/>
        <w:insideH w:val="single" w:sz="4" w:space="0" w:color="FF39C0" w:themeColor="accent2" w:themeTint="99"/>
        <w:insideV w:val="single" w:sz="4" w:space="0" w:color="FF39C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BDEA" w:themeFill="accent2" w:themeFillTint="33"/>
      </w:tcPr>
    </w:tblStylePr>
    <w:tblStylePr w:type="band1Horz">
      <w:tblPr/>
      <w:tcPr>
        <w:shd w:val="clear" w:color="auto" w:fill="FFBDEA" w:themeFill="accent2" w:themeFillTint="33"/>
      </w:tcPr>
    </w:tblStylePr>
    <w:tblStylePr w:type="neCell">
      <w:tblPr/>
      <w:tcPr>
        <w:tcBorders>
          <w:bottom w:val="single" w:sz="4" w:space="0" w:color="FF39C0" w:themeColor="accent2" w:themeTint="99"/>
        </w:tcBorders>
      </w:tcPr>
    </w:tblStylePr>
    <w:tblStylePr w:type="nwCell">
      <w:tblPr/>
      <w:tcPr>
        <w:tcBorders>
          <w:bottom w:val="single" w:sz="4" w:space="0" w:color="FF39C0" w:themeColor="accent2" w:themeTint="99"/>
        </w:tcBorders>
      </w:tcPr>
    </w:tblStylePr>
    <w:tblStylePr w:type="seCell">
      <w:tblPr/>
      <w:tcPr>
        <w:tcBorders>
          <w:top w:val="single" w:sz="4" w:space="0" w:color="FF39C0" w:themeColor="accent2" w:themeTint="99"/>
        </w:tcBorders>
      </w:tcPr>
    </w:tblStylePr>
    <w:tblStylePr w:type="swCell">
      <w:tblPr/>
      <w:tcPr>
        <w:tcBorders>
          <w:top w:val="single" w:sz="4" w:space="0" w:color="FF39C0" w:themeColor="accent2" w:themeTint="99"/>
        </w:tcBorders>
      </w:tcPr>
    </w:tblStylePr>
  </w:style>
  <w:style w:type="table" w:styleId="Rastertabel7kleurrijk-Accent3">
    <w:name w:val="Grid Table 7 Colorful Accent 3"/>
    <w:basedOn w:val="Standaardtabel"/>
    <w:uiPriority w:val="52"/>
    <w:semiHidden/>
    <w:rsid w:val="004C7BD6"/>
    <w:pPr>
      <w:spacing w:line="240" w:lineRule="auto"/>
    </w:pPr>
    <w:rPr>
      <w:color w:val="A9005A" w:themeColor="accent3" w:themeShade="BF"/>
    </w:rPr>
    <w:tblPr>
      <w:tblStyleRowBandSize w:val="1"/>
      <w:tblStyleColBandSize w:val="1"/>
      <w:tblBorders>
        <w:top w:val="single" w:sz="4" w:space="0" w:color="FF54B0" w:themeColor="accent3" w:themeTint="99"/>
        <w:left w:val="single" w:sz="4" w:space="0" w:color="FF54B0" w:themeColor="accent3" w:themeTint="99"/>
        <w:bottom w:val="single" w:sz="4" w:space="0" w:color="FF54B0" w:themeColor="accent3" w:themeTint="99"/>
        <w:right w:val="single" w:sz="4" w:space="0" w:color="FF54B0" w:themeColor="accent3" w:themeTint="99"/>
        <w:insideH w:val="single" w:sz="4" w:space="0" w:color="FF54B0" w:themeColor="accent3" w:themeTint="99"/>
        <w:insideV w:val="single" w:sz="4" w:space="0" w:color="FF54B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6E4" w:themeFill="accent3" w:themeFillTint="33"/>
      </w:tcPr>
    </w:tblStylePr>
    <w:tblStylePr w:type="band1Horz">
      <w:tblPr/>
      <w:tcPr>
        <w:shd w:val="clear" w:color="auto" w:fill="FFC6E4" w:themeFill="accent3" w:themeFillTint="33"/>
      </w:tcPr>
    </w:tblStylePr>
    <w:tblStylePr w:type="neCell">
      <w:tblPr/>
      <w:tcPr>
        <w:tcBorders>
          <w:bottom w:val="single" w:sz="4" w:space="0" w:color="FF54B0" w:themeColor="accent3" w:themeTint="99"/>
        </w:tcBorders>
      </w:tcPr>
    </w:tblStylePr>
    <w:tblStylePr w:type="nwCell">
      <w:tblPr/>
      <w:tcPr>
        <w:tcBorders>
          <w:bottom w:val="single" w:sz="4" w:space="0" w:color="FF54B0" w:themeColor="accent3" w:themeTint="99"/>
        </w:tcBorders>
      </w:tcPr>
    </w:tblStylePr>
    <w:tblStylePr w:type="seCell">
      <w:tblPr/>
      <w:tcPr>
        <w:tcBorders>
          <w:top w:val="single" w:sz="4" w:space="0" w:color="FF54B0" w:themeColor="accent3" w:themeTint="99"/>
        </w:tcBorders>
      </w:tcPr>
    </w:tblStylePr>
    <w:tblStylePr w:type="swCell">
      <w:tblPr/>
      <w:tcPr>
        <w:tcBorders>
          <w:top w:val="single" w:sz="4" w:space="0" w:color="FF54B0" w:themeColor="accent3" w:themeTint="99"/>
        </w:tcBorders>
      </w:tcPr>
    </w:tblStylePr>
  </w:style>
  <w:style w:type="table" w:styleId="Rastertabel7kleurrijk-Accent4">
    <w:name w:val="Grid Table 7 Colorful Accent 4"/>
    <w:basedOn w:val="Standaardtabel"/>
    <w:uiPriority w:val="52"/>
    <w:semiHidden/>
    <w:rsid w:val="004C7BD6"/>
    <w:pPr>
      <w:spacing w:line="240" w:lineRule="auto"/>
    </w:pPr>
    <w:rPr>
      <w:color w:val="7B9200" w:themeColor="accent4" w:themeShade="BF"/>
    </w:rPr>
    <w:tblPr>
      <w:tblStyleRowBandSize w:val="1"/>
      <w:tblStyleColBandSize w:val="1"/>
      <w:tblBorders>
        <w:top w:val="single" w:sz="4" w:space="0" w:color="E0FF42" w:themeColor="accent4" w:themeTint="99"/>
        <w:left w:val="single" w:sz="4" w:space="0" w:color="E0FF42" w:themeColor="accent4" w:themeTint="99"/>
        <w:bottom w:val="single" w:sz="4" w:space="0" w:color="E0FF42" w:themeColor="accent4" w:themeTint="99"/>
        <w:right w:val="single" w:sz="4" w:space="0" w:color="E0FF42" w:themeColor="accent4" w:themeTint="99"/>
        <w:insideH w:val="single" w:sz="4" w:space="0" w:color="E0FF42" w:themeColor="accent4" w:themeTint="99"/>
        <w:insideV w:val="single" w:sz="4" w:space="0" w:color="E0FF4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FC0" w:themeFill="accent4" w:themeFillTint="33"/>
      </w:tcPr>
    </w:tblStylePr>
    <w:tblStylePr w:type="band1Horz">
      <w:tblPr/>
      <w:tcPr>
        <w:shd w:val="clear" w:color="auto" w:fill="F4FFC0" w:themeFill="accent4" w:themeFillTint="33"/>
      </w:tcPr>
    </w:tblStylePr>
    <w:tblStylePr w:type="neCell">
      <w:tblPr/>
      <w:tcPr>
        <w:tcBorders>
          <w:bottom w:val="single" w:sz="4" w:space="0" w:color="E0FF42" w:themeColor="accent4" w:themeTint="99"/>
        </w:tcBorders>
      </w:tcPr>
    </w:tblStylePr>
    <w:tblStylePr w:type="nwCell">
      <w:tblPr/>
      <w:tcPr>
        <w:tcBorders>
          <w:bottom w:val="single" w:sz="4" w:space="0" w:color="E0FF42" w:themeColor="accent4" w:themeTint="99"/>
        </w:tcBorders>
      </w:tcPr>
    </w:tblStylePr>
    <w:tblStylePr w:type="seCell">
      <w:tblPr/>
      <w:tcPr>
        <w:tcBorders>
          <w:top w:val="single" w:sz="4" w:space="0" w:color="E0FF42" w:themeColor="accent4" w:themeTint="99"/>
        </w:tcBorders>
      </w:tcPr>
    </w:tblStylePr>
    <w:tblStylePr w:type="swCell">
      <w:tblPr/>
      <w:tcPr>
        <w:tcBorders>
          <w:top w:val="single" w:sz="4" w:space="0" w:color="E0FF42" w:themeColor="accent4" w:themeTint="99"/>
        </w:tcBorders>
      </w:tcPr>
    </w:tblStylePr>
  </w:style>
  <w:style w:type="table" w:styleId="Rastertabel7kleurrijk-Accent5">
    <w:name w:val="Grid Table 7 Colorful Accent 5"/>
    <w:basedOn w:val="Standaardtabel"/>
    <w:uiPriority w:val="52"/>
    <w:semiHidden/>
    <w:rsid w:val="004C7BD6"/>
    <w:pPr>
      <w:spacing w:line="240" w:lineRule="auto"/>
    </w:pPr>
    <w:rPr>
      <w:color w:val="007CAA" w:themeColor="accent5" w:themeShade="BF"/>
    </w:rPr>
    <w:tblPr>
      <w:tblStyleRowBandSize w:val="1"/>
      <w:tblStyleColBandSize w:val="1"/>
      <w:tblBorders>
        <w:top w:val="single" w:sz="4" w:space="0" w:color="55D1FF" w:themeColor="accent5" w:themeTint="99"/>
        <w:left w:val="single" w:sz="4" w:space="0" w:color="55D1FF" w:themeColor="accent5" w:themeTint="99"/>
        <w:bottom w:val="single" w:sz="4" w:space="0" w:color="55D1FF" w:themeColor="accent5" w:themeTint="99"/>
        <w:right w:val="single" w:sz="4" w:space="0" w:color="55D1FF" w:themeColor="accent5" w:themeTint="99"/>
        <w:insideH w:val="single" w:sz="4" w:space="0" w:color="55D1FF" w:themeColor="accent5" w:themeTint="99"/>
        <w:insideV w:val="single" w:sz="4" w:space="0" w:color="55D1F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FFF" w:themeFill="accent5" w:themeFillTint="33"/>
      </w:tcPr>
    </w:tblStylePr>
    <w:tblStylePr w:type="band1Horz">
      <w:tblPr/>
      <w:tcPr>
        <w:shd w:val="clear" w:color="auto" w:fill="C6EFFF" w:themeFill="accent5" w:themeFillTint="33"/>
      </w:tcPr>
    </w:tblStylePr>
    <w:tblStylePr w:type="neCell">
      <w:tblPr/>
      <w:tcPr>
        <w:tcBorders>
          <w:bottom w:val="single" w:sz="4" w:space="0" w:color="55D1FF" w:themeColor="accent5" w:themeTint="99"/>
        </w:tcBorders>
      </w:tcPr>
    </w:tblStylePr>
    <w:tblStylePr w:type="nwCell">
      <w:tblPr/>
      <w:tcPr>
        <w:tcBorders>
          <w:bottom w:val="single" w:sz="4" w:space="0" w:color="55D1FF" w:themeColor="accent5" w:themeTint="99"/>
        </w:tcBorders>
      </w:tcPr>
    </w:tblStylePr>
    <w:tblStylePr w:type="seCell">
      <w:tblPr/>
      <w:tcPr>
        <w:tcBorders>
          <w:top w:val="single" w:sz="4" w:space="0" w:color="55D1FF" w:themeColor="accent5" w:themeTint="99"/>
        </w:tcBorders>
      </w:tcPr>
    </w:tblStylePr>
    <w:tblStylePr w:type="swCell">
      <w:tblPr/>
      <w:tcPr>
        <w:tcBorders>
          <w:top w:val="single" w:sz="4" w:space="0" w:color="55D1FF" w:themeColor="accent5" w:themeTint="99"/>
        </w:tcBorders>
      </w:tcPr>
    </w:tblStylePr>
  </w:style>
  <w:style w:type="table" w:styleId="Rastertabel7kleurrijk-Accent6">
    <w:name w:val="Grid Table 7 Colorful Accent 6"/>
    <w:basedOn w:val="Standaardtabel"/>
    <w:uiPriority w:val="52"/>
    <w:semiHidden/>
    <w:rsid w:val="004C7BD6"/>
    <w:pPr>
      <w:spacing w:line="240" w:lineRule="auto"/>
    </w:pPr>
    <w:rPr>
      <w:color w:val="B25E00" w:themeColor="accent6" w:themeShade="BF"/>
    </w:rPr>
    <w:tblPr>
      <w:tblStyleRowBandSize w:val="1"/>
      <w:tblStyleColBandSize w:val="1"/>
      <w:tblBorders>
        <w:top w:val="single" w:sz="4" w:space="0" w:color="FFB25B" w:themeColor="accent6" w:themeTint="99"/>
        <w:left w:val="single" w:sz="4" w:space="0" w:color="FFB25B" w:themeColor="accent6" w:themeTint="99"/>
        <w:bottom w:val="single" w:sz="4" w:space="0" w:color="FFB25B" w:themeColor="accent6" w:themeTint="99"/>
        <w:right w:val="single" w:sz="4" w:space="0" w:color="FFB25B" w:themeColor="accent6" w:themeTint="99"/>
        <w:insideH w:val="single" w:sz="4" w:space="0" w:color="FFB25B" w:themeColor="accent6" w:themeTint="99"/>
        <w:insideV w:val="single" w:sz="4" w:space="0" w:color="FFB25B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5C8" w:themeFill="accent6" w:themeFillTint="33"/>
      </w:tcPr>
    </w:tblStylePr>
    <w:tblStylePr w:type="band1Horz">
      <w:tblPr/>
      <w:tcPr>
        <w:shd w:val="clear" w:color="auto" w:fill="FFE5C8" w:themeFill="accent6" w:themeFillTint="33"/>
      </w:tcPr>
    </w:tblStylePr>
    <w:tblStylePr w:type="neCell">
      <w:tblPr/>
      <w:tcPr>
        <w:tcBorders>
          <w:bottom w:val="single" w:sz="4" w:space="0" w:color="FFB25B" w:themeColor="accent6" w:themeTint="99"/>
        </w:tcBorders>
      </w:tcPr>
    </w:tblStylePr>
    <w:tblStylePr w:type="nwCell">
      <w:tblPr/>
      <w:tcPr>
        <w:tcBorders>
          <w:bottom w:val="single" w:sz="4" w:space="0" w:color="FFB25B" w:themeColor="accent6" w:themeTint="99"/>
        </w:tcBorders>
      </w:tcPr>
    </w:tblStylePr>
    <w:tblStylePr w:type="seCell">
      <w:tblPr/>
      <w:tcPr>
        <w:tcBorders>
          <w:top w:val="single" w:sz="4" w:space="0" w:color="FFB25B" w:themeColor="accent6" w:themeTint="99"/>
        </w:tcBorders>
      </w:tcPr>
    </w:tblStylePr>
    <w:tblStylePr w:type="swCell">
      <w:tblPr/>
      <w:tcPr>
        <w:tcBorders>
          <w:top w:val="single" w:sz="4" w:space="0" w:color="FFB25B" w:themeColor="accent6" w:themeTint="99"/>
        </w:tcBorders>
      </w:tcPr>
    </w:tblStylePr>
  </w:style>
  <w:style w:type="table" w:styleId="Tabelrasterlicht">
    <w:name w:val="Grid Table Light"/>
    <w:basedOn w:val="Standaardtabel"/>
    <w:uiPriority w:val="40"/>
    <w:semiHidden/>
    <w:rsid w:val="004C7BD6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ashtag1">
    <w:name w:val="Hashtag1"/>
    <w:basedOn w:val="Standaardalinea-lettertype"/>
    <w:uiPriority w:val="98"/>
    <w:semiHidden/>
    <w:unhideWhenUsed/>
    <w:rsid w:val="006C04C4"/>
    <w:rPr>
      <w:color w:val="2B579A"/>
      <w:shd w:val="clear" w:color="auto" w:fill="E6E6E6"/>
    </w:rPr>
  </w:style>
  <w:style w:type="character" w:customStyle="1" w:styleId="Onopgelostemelding1">
    <w:name w:val="Onopgeloste melding1"/>
    <w:basedOn w:val="Standaardalinea-lettertype"/>
    <w:uiPriority w:val="98"/>
    <w:semiHidden/>
    <w:unhideWhenUsed/>
    <w:rsid w:val="006C04C4"/>
    <w:rPr>
      <w:color w:val="808080"/>
      <w:shd w:val="clear" w:color="auto" w:fill="E6E6E6"/>
    </w:rPr>
  </w:style>
  <w:style w:type="character" w:customStyle="1" w:styleId="Slimmehyperlink2">
    <w:name w:val="Slimme hyperlink2"/>
    <w:basedOn w:val="Standaardalinea-lettertype"/>
    <w:uiPriority w:val="98"/>
    <w:semiHidden/>
    <w:unhideWhenUsed/>
    <w:rsid w:val="006C04C4"/>
    <w:rPr>
      <w:u w:val="dotted"/>
    </w:rPr>
  </w:style>
  <w:style w:type="character" w:customStyle="1" w:styleId="Vermelding1">
    <w:name w:val="Vermelding1"/>
    <w:basedOn w:val="Standaardalinea-lettertype"/>
    <w:uiPriority w:val="98"/>
    <w:semiHidden/>
    <w:unhideWhenUsed/>
    <w:rsid w:val="006C04C4"/>
    <w:rPr>
      <w:color w:val="2B579A"/>
      <w:shd w:val="clear" w:color="auto" w:fill="E6E6E6"/>
    </w:rPr>
  </w:style>
  <w:style w:type="paragraph" w:customStyle="1" w:styleId="PB">
    <w:name w:val="PB"/>
    <w:basedOn w:val="Standaard"/>
    <w:qFormat/>
    <w:rsid w:val="00BD0F5A"/>
    <w:pPr>
      <w:spacing w:after="160" w:line="259" w:lineRule="auto"/>
      <w:ind w:right="-572"/>
    </w:pPr>
    <w:rPr>
      <w:rFonts w:ascii="Futura Medium" w:eastAsiaTheme="minorHAnsi" w:hAnsi="Futura Medium" w:cs="Futura Medium"/>
      <w:b/>
      <w:color w:val="C00000"/>
      <w:sz w:val="20"/>
      <w:szCs w:val="20"/>
      <w:lang w:eastAsia="en-US"/>
    </w:rPr>
  </w:style>
  <w:style w:type="paragraph" w:customStyle="1" w:styleId="basisteksto20">
    <w:name w:val="basisteksto2"/>
    <w:basedOn w:val="Standaard"/>
    <w:rsid w:val="00E9413D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Basisalinea">
    <w:name w:val="[Basisalinea]"/>
    <w:basedOn w:val="Standaard"/>
    <w:uiPriority w:val="99"/>
    <w:rsid w:val="00182E6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1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hema">
  <a:themeElements>
    <a:clrScheme name="Kleuren O2">
      <a:dk1>
        <a:srgbClr val="000000"/>
      </a:dk1>
      <a:lt1>
        <a:srgbClr val="FFFFFF"/>
      </a:lt1>
      <a:dk2>
        <a:srgbClr val="A5C400"/>
      </a:dk2>
      <a:lt2>
        <a:srgbClr val="B2B2B2"/>
      </a:lt2>
      <a:accent1>
        <a:srgbClr val="009AB1"/>
      </a:accent1>
      <a:accent2>
        <a:srgbClr val="B5007C"/>
      </a:accent2>
      <a:accent3>
        <a:srgbClr val="E2007A"/>
      </a:accent3>
      <a:accent4>
        <a:srgbClr val="A5C400"/>
      </a:accent4>
      <a:accent5>
        <a:srgbClr val="00A7E3"/>
      </a:accent5>
      <a:accent6>
        <a:srgbClr val="EE7F00"/>
      </a:accent6>
      <a:hlink>
        <a:srgbClr val="000000"/>
      </a:hlink>
      <a:folHlink>
        <a:srgbClr val="000000"/>
      </a:folHlink>
    </a:clrScheme>
    <a:fontScheme name="Lettertypen O2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83CBC-180C-784B-855C-5E7360762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dtp</dc:creator>
  <cp:keywords/>
  <dc:description/>
  <cp:lastModifiedBy>Kiki Berends</cp:lastModifiedBy>
  <cp:revision>6</cp:revision>
  <cp:lastPrinted>2019-08-20T15:22:00Z</cp:lastPrinted>
  <dcterms:created xsi:type="dcterms:W3CDTF">2019-08-20T15:35:00Z</dcterms:created>
  <dcterms:modified xsi:type="dcterms:W3CDTF">2024-09-06T10:38:00Z</dcterms:modified>
</cp:coreProperties>
</file>